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9D767C" w:rsidRPr="003F3286" w:rsidRDefault="009D767C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C02750">
        <w:rPr>
          <w:rFonts w:ascii="PT Astra Serif" w:hAnsi="PT Astra Serif"/>
          <w:b/>
          <w:sz w:val="28"/>
          <w:szCs w:val="28"/>
        </w:rPr>
        <w:t>21.05.2021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0F1B7C">
        <w:rPr>
          <w:rFonts w:ascii="PT Astra Serif" w:hAnsi="PT Astra Serif"/>
          <w:b/>
          <w:sz w:val="28"/>
          <w:szCs w:val="28"/>
        </w:rPr>
        <w:t xml:space="preserve"> 6 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40147" w:rsidRDefault="00E250D2" w:rsidP="00C02750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</w:t>
      </w:r>
      <w:proofErr w:type="gramStart"/>
      <w:r w:rsidRPr="00E250D2">
        <w:rPr>
          <w:rFonts w:ascii="PT Astra Serif" w:hAnsi="PT Astra Serif"/>
          <w:b/>
          <w:sz w:val="28"/>
          <w:szCs w:val="28"/>
        </w:rPr>
        <w:t xml:space="preserve">проекта </w:t>
      </w:r>
      <w:r w:rsidR="00C02750">
        <w:rPr>
          <w:rFonts w:ascii="PT Astra Serif" w:hAnsi="PT Astra Serif"/>
          <w:b/>
          <w:sz w:val="28"/>
          <w:szCs w:val="28"/>
        </w:rPr>
        <w:t xml:space="preserve">решения Собрания представителей 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муниципального образования</w:t>
      </w:r>
      <w:proofErr w:type="gramEnd"/>
      <w:r w:rsidR="00F52C71" w:rsidRPr="00896B3A">
        <w:rPr>
          <w:rFonts w:ascii="PT Astra Serif" w:hAnsi="PT Astra Serif"/>
          <w:b/>
          <w:sz w:val="28"/>
          <w:szCs w:val="28"/>
        </w:rPr>
        <w:t xml:space="preserve"> Киреевский район «</w:t>
      </w:r>
      <w:r w:rsidR="00C02750" w:rsidRPr="00166177">
        <w:rPr>
          <w:rFonts w:ascii="PT Astra Serif" w:hAnsi="PT Astra Serif"/>
          <w:b/>
          <w:sz w:val="28"/>
          <w:szCs w:val="28"/>
        </w:rPr>
        <w:t xml:space="preserve">Об утверждении генерального плана муниципального образования </w:t>
      </w:r>
      <w:r w:rsidR="00C02750">
        <w:rPr>
          <w:rFonts w:ascii="PT Astra Serif" w:hAnsi="PT Astra Serif"/>
          <w:b/>
          <w:sz w:val="28"/>
          <w:szCs w:val="28"/>
        </w:rPr>
        <w:t>Красноярское</w:t>
      </w:r>
      <w:r w:rsidR="00C02750" w:rsidRPr="00166177">
        <w:rPr>
          <w:rFonts w:ascii="PT Astra Serif" w:hAnsi="PT Astra Serif"/>
          <w:b/>
          <w:sz w:val="28"/>
          <w:szCs w:val="28"/>
        </w:rPr>
        <w:t xml:space="preserve"> Киреевского района</w:t>
      </w:r>
      <w:r w:rsidR="00B97575">
        <w:rPr>
          <w:rFonts w:ascii="PT Astra Serif" w:hAnsi="PT Astra Serif"/>
          <w:b/>
          <w:sz w:val="28"/>
          <w:szCs w:val="28"/>
        </w:rPr>
        <w:t>»</w:t>
      </w:r>
    </w:p>
    <w:p w:rsidR="00C02750" w:rsidRPr="003F3286" w:rsidRDefault="00C02750" w:rsidP="00C02750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C02750">
        <w:rPr>
          <w:rFonts w:ascii="PT Astra Serif" w:hAnsi="PT Astra Serif"/>
          <w:sz w:val="28"/>
          <w:szCs w:val="28"/>
        </w:rPr>
        <w:t>14.05.2021</w:t>
      </w:r>
      <w:r>
        <w:rPr>
          <w:rFonts w:ascii="PT Astra Serif" w:hAnsi="PT Astra Serif"/>
          <w:sz w:val="28"/>
          <w:szCs w:val="28"/>
        </w:rPr>
        <w:t xml:space="preserve"> №12-25/</w:t>
      </w:r>
      <w:r w:rsidR="00C02750">
        <w:rPr>
          <w:rFonts w:ascii="PT Astra Serif" w:hAnsi="PT Astra Serif"/>
          <w:sz w:val="28"/>
          <w:szCs w:val="28"/>
        </w:rPr>
        <w:t>1198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</w:t>
      </w:r>
      <w:proofErr w:type="gramEnd"/>
      <w:r w:rsidR="0090662B" w:rsidRPr="003F3286">
        <w:rPr>
          <w:rFonts w:ascii="PT Astra Serif" w:hAnsi="PT Astra Serif"/>
          <w:sz w:val="28"/>
          <w:szCs w:val="28"/>
        </w:rPr>
        <w:t xml:space="preserve">, ПОСТАНОВЛЯЮ: </w:t>
      </w:r>
    </w:p>
    <w:p w:rsidR="0090662B" w:rsidRPr="003F3286" w:rsidRDefault="00434BDB" w:rsidP="00B97575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 xml:space="preserve">по обсуждению </w:t>
      </w:r>
      <w:proofErr w:type="gramStart"/>
      <w:r w:rsidR="00B97575" w:rsidRPr="00B97575">
        <w:rPr>
          <w:rFonts w:ascii="PT Astra Serif" w:hAnsi="PT Astra Serif"/>
          <w:sz w:val="28"/>
          <w:szCs w:val="28"/>
        </w:rPr>
        <w:t>проекта постановления главы администрации муниципального образования</w:t>
      </w:r>
      <w:proofErr w:type="gramEnd"/>
      <w:r w:rsidR="00B97575" w:rsidRPr="00B97575">
        <w:rPr>
          <w:rFonts w:ascii="PT Astra Serif" w:hAnsi="PT Astra Serif"/>
          <w:sz w:val="28"/>
          <w:szCs w:val="28"/>
        </w:rPr>
        <w:t xml:space="preserve"> Киреевский район «</w:t>
      </w:r>
      <w:r w:rsidR="00C02750" w:rsidRPr="00C02750">
        <w:rPr>
          <w:rFonts w:ascii="PT Astra Serif" w:hAnsi="PT Astra Serif"/>
          <w:sz w:val="28"/>
          <w:szCs w:val="28"/>
        </w:rPr>
        <w:t>Об утверждении генерального плана муниципального образования Красноярское Киреевского района</w:t>
      </w:r>
      <w:r w:rsidR="00B97575" w:rsidRPr="00B97575">
        <w:rPr>
          <w:rFonts w:ascii="PT Astra Serif" w:hAnsi="PT Astra Serif"/>
          <w:sz w:val="28"/>
          <w:szCs w:val="28"/>
        </w:rPr>
        <w:t>»</w:t>
      </w:r>
      <w:r w:rsidR="00896B3A" w:rsidRPr="00896B3A">
        <w:rPr>
          <w:rFonts w:ascii="PT Astra Serif" w:hAnsi="PT Astra Serif"/>
          <w:sz w:val="28"/>
          <w:szCs w:val="28"/>
        </w:rPr>
        <w:t xml:space="preserve">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C02750">
        <w:rPr>
          <w:rFonts w:ascii="PT Astra Serif" w:hAnsi="PT Astra Serif"/>
          <w:sz w:val="28"/>
          <w:szCs w:val="28"/>
        </w:rPr>
        <w:t>24.05.2021</w:t>
      </w:r>
      <w:r w:rsidR="00770DFB">
        <w:rPr>
          <w:rFonts w:ascii="PT Astra Serif" w:hAnsi="PT Astra Serif"/>
          <w:sz w:val="28"/>
          <w:szCs w:val="28"/>
        </w:rPr>
        <w:t xml:space="preserve"> по </w:t>
      </w:r>
      <w:r w:rsidR="00C02750">
        <w:rPr>
          <w:rFonts w:ascii="PT Astra Serif" w:hAnsi="PT Astra Serif"/>
          <w:sz w:val="28"/>
          <w:szCs w:val="28"/>
        </w:rPr>
        <w:t>24</w:t>
      </w:r>
      <w:r w:rsidR="00770DFB">
        <w:rPr>
          <w:rFonts w:ascii="PT Astra Serif" w:hAnsi="PT Astra Serif"/>
          <w:sz w:val="28"/>
          <w:szCs w:val="28"/>
        </w:rPr>
        <w:t>.0</w:t>
      </w:r>
      <w:r w:rsidR="00C02750">
        <w:rPr>
          <w:rFonts w:ascii="PT Astra Serif" w:hAnsi="PT Astra Serif"/>
          <w:sz w:val="28"/>
          <w:szCs w:val="28"/>
        </w:rPr>
        <w:t>6</w:t>
      </w:r>
      <w:r w:rsidR="00770DFB">
        <w:rPr>
          <w:rFonts w:ascii="PT Astra Serif" w:hAnsi="PT Astra Serif"/>
          <w:sz w:val="28"/>
          <w:szCs w:val="28"/>
        </w:rPr>
        <w:t>.2021.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поселок </w:t>
      </w:r>
      <w:r w:rsidR="00C02750">
        <w:rPr>
          <w:rFonts w:ascii="PT Astra Serif" w:hAnsi="PT Astra Serif"/>
          <w:sz w:val="28"/>
          <w:szCs w:val="28"/>
        </w:rPr>
        <w:t>Красный Яр</w:t>
      </w:r>
      <w:r w:rsidRPr="006168DA">
        <w:rPr>
          <w:rFonts w:ascii="PT Astra Serif" w:hAnsi="PT Astra Serif"/>
          <w:sz w:val="28"/>
          <w:szCs w:val="28"/>
        </w:rPr>
        <w:t xml:space="preserve">, улица </w:t>
      </w:r>
      <w:r w:rsidR="00C02750">
        <w:rPr>
          <w:rFonts w:ascii="PT Astra Serif" w:hAnsi="PT Astra Serif"/>
          <w:sz w:val="28"/>
          <w:szCs w:val="28"/>
        </w:rPr>
        <w:t>Советская</w:t>
      </w:r>
      <w:r>
        <w:rPr>
          <w:rFonts w:ascii="PT Astra Serif" w:hAnsi="PT Astra Serif"/>
          <w:sz w:val="28"/>
          <w:szCs w:val="28"/>
        </w:rPr>
        <w:t xml:space="preserve">, дом </w:t>
      </w:r>
      <w:r w:rsidR="00B97575">
        <w:rPr>
          <w:rFonts w:ascii="PT Astra Serif" w:hAnsi="PT Astra Serif"/>
          <w:sz w:val="28"/>
          <w:szCs w:val="28"/>
        </w:rPr>
        <w:t>1</w:t>
      </w:r>
      <w:r w:rsidR="00C02750">
        <w:rPr>
          <w:rFonts w:ascii="PT Astra Serif" w:hAnsi="PT Astra Serif"/>
          <w:sz w:val="28"/>
          <w:szCs w:val="28"/>
        </w:rPr>
        <w:t>0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90662B" w:rsidRPr="003F3286" w:rsidRDefault="009F6982" w:rsidP="009F6982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8368E1">
        <w:rPr>
          <w:rFonts w:ascii="PT Astra Serif" w:hAnsi="PT Astra Serif"/>
          <w:sz w:val="28"/>
          <w:szCs w:val="28"/>
        </w:rPr>
        <w:t>23</w:t>
      </w:r>
      <w:r w:rsidR="00C02750">
        <w:rPr>
          <w:rFonts w:ascii="PT Astra Serif" w:hAnsi="PT Astra Serif"/>
          <w:sz w:val="28"/>
          <w:szCs w:val="28"/>
        </w:rPr>
        <w:t>.06.2021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501AB0">
        <w:rPr>
          <w:rFonts w:ascii="PT Astra Serif" w:hAnsi="PT Astra Serif"/>
          <w:sz w:val="28"/>
          <w:szCs w:val="28"/>
        </w:rPr>
        <w:t>1</w:t>
      </w:r>
      <w:r w:rsidR="0050752D">
        <w:rPr>
          <w:rFonts w:ascii="PT Astra Serif" w:hAnsi="PT Astra Serif"/>
          <w:sz w:val="28"/>
          <w:szCs w:val="28"/>
        </w:rPr>
        <w:t>6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C02750" w:rsidRPr="006168DA">
        <w:rPr>
          <w:rFonts w:ascii="PT Astra Serif" w:hAnsi="PT Astra Serif"/>
          <w:sz w:val="28"/>
          <w:szCs w:val="28"/>
        </w:rPr>
        <w:t xml:space="preserve">поселок </w:t>
      </w:r>
      <w:r w:rsidR="00C02750">
        <w:rPr>
          <w:rFonts w:ascii="PT Astra Serif" w:hAnsi="PT Astra Serif"/>
          <w:sz w:val="28"/>
          <w:szCs w:val="28"/>
        </w:rPr>
        <w:t>Красный Яр</w:t>
      </w:r>
      <w:r w:rsidR="00C02750" w:rsidRPr="006168DA">
        <w:rPr>
          <w:rFonts w:ascii="PT Astra Serif" w:hAnsi="PT Astra Serif"/>
          <w:sz w:val="28"/>
          <w:szCs w:val="28"/>
        </w:rPr>
        <w:t xml:space="preserve">, улица </w:t>
      </w:r>
      <w:r w:rsidR="00C02750">
        <w:rPr>
          <w:rFonts w:ascii="PT Astra Serif" w:hAnsi="PT Astra Serif"/>
          <w:sz w:val="28"/>
          <w:szCs w:val="28"/>
        </w:rPr>
        <w:t>Советская, дом 10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>Создать комиссию по подготовке и проведению публичных слушаний в количестве 5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9217D9" w:rsidRPr="003F3286">
        <w:rPr>
          <w:rFonts w:ascii="PT Astra Serif" w:hAnsi="PT Astra Serif"/>
          <w:sz w:val="28"/>
          <w:szCs w:val="28"/>
        </w:rPr>
        <w:t>Киреевск</w:t>
      </w:r>
      <w:proofErr w:type="spellEnd"/>
      <w:r w:rsidR="009217D9" w:rsidRPr="003F3286">
        <w:rPr>
          <w:rFonts w:ascii="PT Astra Serif" w:hAnsi="PT Astra Serif"/>
          <w:sz w:val="28"/>
          <w:szCs w:val="28"/>
        </w:rPr>
        <w:t>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 до </w:t>
      </w:r>
      <w:r w:rsidR="00C02750">
        <w:rPr>
          <w:rFonts w:ascii="PT Astra Serif" w:hAnsi="PT Astra Serif"/>
          <w:sz w:val="28"/>
          <w:szCs w:val="28"/>
        </w:rPr>
        <w:t>2</w:t>
      </w:r>
      <w:r w:rsidR="008368E1">
        <w:rPr>
          <w:rFonts w:ascii="PT Astra Serif" w:hAnsi="PT Astra Serif"/>
          <w:sz w:val="28"/>
          <w:szCs w:val="28"/>
        </w:rPr>
        <w:t>2</w:t>
      </w:r>
      <w:r w:rsidR="00C02750">
        <w:rPr>
          <w:rFonts w:ascii="PT Astra Serif" w:hAnsi="PT Astra Serif"/>
          <w:sz w:val="28"/>
          <w:szCs w:val="28"/>
        </w:rPr>
        <w:t>.06.2021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02750" w:rsidRDefault="00C02750" w:rsidP="00C02750">
      <w:pPr>
        <w:ind w:left="-284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     Заместитель председателя</w:t>
      </w:r>
    </w:p>
    <w:p w:rsidR="00C02750" w:rsidRDefault="00C02750" w:rsidP="00C02750">
      <w:pPr>
        <w:ind w:left="-284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      Собрания представителей</w:t>
      </w:r>
    </w:p>
    <w:p w:rsidR="00C02750" w:rsidRPr="00EF285A" w:rsidRDefault="00C02750" w:rsidP="00C02750">
      <w:pPr>
        <w:ind w:left="-284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   </w:t>
      </w:r>
      <w:r w:rsidRPr="00EF285A">
        <w:rPr>
          <w:rFonts w:ascii="PT Astra Serif" w:hAnsi="PT Astra Serif"/>
          <w:b/>
          <w:sz w:val="26"/>
          <w:szCs w:val="26"/>
        </w:rPr>
        <w:t xml:space="preserve"> муниципального образования </w:t>
      </w:r>
    </w:p>
    <w:p w:rsidR="00C02750" w:rsidRPr="00EF285A" w:rsidRDefault="00C02750" w:rsidP="00C02750">
      <w:pPr>
        <w:ind w:left="-284"/>
        <w:jc w:val="both"/>
        <w:rPr>
          <w:rFonts w:ascii="PT Astra Serif" w:hAnsi="PT Astra Serif"/>
          <w:b/>
          <w:sz w:val="26"/>
          <w:szCs w:val="26"/>
        </w:rPr>
      </w:pPr>
      <w:r w:rsidRPr="00EF285A">
        <w:rPr>
          <w:rFonts w:ascii="PT Astra Serif" w:hAnsi="PT Astra Serif"/>
          <w:b/>
          <w:sz w:val="26"/>
          <w:szCs w:val="26"/>
        </w:rPr>
        <w:t xml:space="preserve">         Киреевский район                                                           </w:t>
      </w:r>
      <w:r>
        <w:rPr>
          <w:rFonts w:ascii="PT Astra Serif" w:hAnsi="PT Astra Serif"/>
          <w:b/>
          <w:sz w:val="26"/>
          <w:szCs w:val="26"/>
        </w:rPr>
        <w:t xml:space="preserve">           </w:t>
      </w:r>
      <w:r w:rsidRPr="00EF285A">
        <w:rPr>
          <w:rFonts w:ascii="PT Astra Serif" w:hAnsi="PT Astra Serif"/>
          <w:b/>
          <w:sz w:val="26"/>
          <w:szCs w:val="26"/>
        </w:rPr>
        <w:t xml:space="preserve">          </w:t>
      </w:r>
      <w:r>
        <w:rPr>
          <w:rFonts w:ascii="PT Astra Serif" w:hAnsi="PT Astra Serif"/>
          <w:b/>
          <w:sz w:val="26"/>
          <w:szCs w:val="26"/>
        </w:rPr>
        <w:t>А.И. Сафонов</w:t>
      </w:r>
      <w:r w:rsidRPr="00EF285A">
        <w:rPr>
          <w:rFonts w:ascii="PT Astra Serif" w:hAnsi="PT Astra Serif"/>
          <w:b/>
          <w:sz w:val="26"/>
          <w:szCs w:val="26"/>
        </w:rPr>
        <w:t xml:space="preserve">  </w:t>
      </w:r>
    </w:p>
    <w:p w:rsidR="00C02750" w:rsidRPr="00EF285A" w:rsidRDefault="00C02750" w:rsidP="00C02750">
      <w:pPr>
        <w:ind w:left="-284"/>
        <w:jc w:val="both"/>
        <w:rPr>
          <w:rFonts w:ascii="PT Astra Serif" w:hAnsi="PT Astra Serif"/>
          <w:b/>
          <w:sz w:val="26"/>
          <w:szCs w:val="26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Pr="003F3286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0F1B7C">
        <w:rPr>
          <w:rFonts w:ascii="PT Astra Serif" w:hAnsi="PT Astra Serif"/>
          <w:sz w:val="28"/>
          <w:szCs w:val="28"/>
        </w:rPr>
        <w:t>21.05.2021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B97575">
        <w:rPr>
          <w:rFonts w:ascii="PT Astra Serif" w:hAnsi="PT Astra Serif"/>
          <w:sz w:val="28"/>
          <w:szCs w:val="28"/>
        </w:rPr>
        <w:t>____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F33CEA" w:rsidRDefault="00F33CEA" w:rsidP="00F33CEA">
      <w:pPr>
        <w:pStyle w:val="a3"/>
      </w:pPr>
      <w:r w:rsidRPr="00661A34">
        <w:rPr>
          <w:noProof/>
        </w:rPr>
        <w:drawing>
          <wp:inline distT="0" distB="0" distL="0" distR="0">
            <wp:extent cx="914400" cy="914400"/>
            <wp:effectExtent l="0" t="0" r="0" b="0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</w:t>
      </w:r>
    </w:p>
    <w:p w:rsidR="00F33CEA" w:rsidRPr="00661A34" w:rsidRDefault="00F33CEA" w:rsidP="00F33CEA">
      <w:pPr>
        <w:pStyle w:val="a3"/>
      </w:pPr>
      <w:r>
        <w:t xml:space="preserve">  </w:t>
      </w:r>
    </w:p>
    <w:p w:rsidR="00F33CEA" w:rsidRDefault="00F33CEA" w:rsidP="00F33CEA">
      <w:pPr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F33CEA" w:rsidRPr="00166177" w:rsidRDefault="00F33CEA" w:rsidP="00F33CE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>МУНИЦИПАЛЬНОЕ ОБРАЗОВАНИЕ КИРЕЕВСКИЙ РАЙОН</w:t>
      </w:r>
    </w:p>
    <w:p w:rsidR="00F33CEA" w:rsidRPr="00166177" w:rsidRDefault="00F33CEA" w:rsidP="00F33CE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>СОБРАНИЕ ПРЕДСТАВИТЕЛЕЙ</w:t>
      </w:r>
    </w:p>
    <w:p w:rsidR="00F33CEA" w:rsidRPr="00166177" w:rsidRDefault="00F33CEA" w:rsidP="00F33CEA">
      <w:pPr>
        <w:jc w:val="center"/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>-</w:t>
      </w:r>
      <w:proofErr w:type="spellStart"/>
      <w:r w:rsidRPr="00166177">
        <w:rPr>
          <w:rFonts w:ascii="PT Astra Serif" w:hAnsi="PT Astra Serif"/>
          <w:b/>
          <w:bCs/>
          <w:sz w:val="26"/>
          <w:szCs w:val="26"/>
        </w:rPr>
        <w:t>й</w:t>
      </w:r>
      <w:proofErr w:type="spellEnd"/>
      <w:r w:rsidRPr="00166177">
        <w:rPr>
          <w:rFonts w:ascii="PT Astra Serif" w:hAnsi="PT Astra Serif"/>
          <w:b/>
          <w:bCs/>
          <w:sz w:val="26"/>
          <w:szCs w:val="26"/>
        </w:rPr>
        <w:t xml:space="preserve"> СОЗЫВ</w:t>
      </w:r>
    </w:p>
    <w:p w:rsidR="00F33CEA" w:rsidRPr="00166177" w:rsidRDefault="00F33CEA" w:rsidP="00F33CEA">
      <w:pPr>
        <w:jc w:val="center"/>
        <w:rPr>
          <w:rFonts w:ascii="PT Astra Serif" w:hAnsi="PT Astra Serif"/>
          <w:b/>
          <w:bCs/>
          <w:sz w:val="26"/>
          <w:szCs w:val="26"/>
        </w:rPr>
      </w:pPr>
      <w:proofErr w:type="spellStart"/>
      <w:r w:rsidRPr="00166177">
        <w:rPr>
          <w:rFonts w:ascii="PT Astra Serif" w:hAnsi="PT Astra Serif"/>
          <w:b/>
          <w:bCs/>
          <w:sz w:val="26"/>
          <w:szCs w:val="26"/>
        </w:rPr>
        <w:t>___-ое</w:t>
      </w:r>
      <w:proofErr w:type="spellEnd"/>
      <w:r w:rsidRPr="00166177">
        <w:rPr>
          <w:rFonts w:ascii="PT Astra Serif" w:hAnsi="PT Astra Serif"/>
          <w:b/>
          <w:bCs/>
          <w:sz w:val="26"/>
          <w:szCs w:val="26"/>
        </w:rPr>
        <w:t xml:space="preserve"> ЗАСЕДАНИЕ</w:t>
      </w:r>
    </w:p>
    <w:p w:rsidR="00F33CEA" w:rsidRPr="00166177" w:rsidRDefault="00F33CEA" w:rsidP="00F33CEA">
      <w:pPr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 xml:space="preserve">                                                   </w:t>
      </w:r>
    </w:p>
    <w:p w:rsidR="00F33CEA" w:rsidRPr="00166177" w:rsidRDefault="00F33CEA" w:rsidP="00F33CEA">
      <w:pPr>
        <w:jc w:val="center"/>
        <w:rPr>
          <w:rFonts w:ascii="PT Astra Serif" w:hAnsi="PT Astra Serif"/>
          <w:b/>
          <w:bCs/>
          <w:sz w:val="28"/>
          <w:szCs w:val="26"/>
        </w:rPr>
      </w:pPr>
      <w:r w:rsidRPr="00166177">
        <w:rPr>
          <w:rFonts w:ascii="PT Astra Serif" w:hAnsi="PT Astra Serif"/>
          <w:b/>
          <w:bCs/>
          <w:sz w:val="28"/>
          <w:szCs w:val="26"/>
        </w:rPr>
        <w:t>РЕШЕНИЕ</w:t>
      </w:r>
    </w:p>
    <w:p w:rsidR="00F33CEA" w:rsidRPr="00166177" w:rsidRDefault="00F33CEA" w:rsidP="00F33CEA">
      <w:pPr>
        <w:tabs>
          <w:tab w:val="left" w:pos="7500"/>
        </w:tabs>
        <w:rPr>
          <w:rFonts w:ascii="PT Astra Serif" w:hAnsi="PT Astra Serif"/>
          <w:b/>
          <w:bCs/>
          <w:sz w:val="28"/>
          <w:szCs w:val="26"/>
        </w:rPr>
      </w:pPr>
      <w:r w:rsidRPr="00166177">
        <w:rPr>
          <w:rFonts w:ascii="PT Astra Serif" w:hAnsi="PT Astra Serif"/>
          <w:b/>
          <w:bCs/>
          <w:sz w:val="28"/>
          <w:szCs w:val="26"/>
        </w:rPr>
        <w:tab/>
      </w:r>
    </w:p>
    <w:p w:rsidR="00F33CEA" w:rsidRPr="00166177" w:rsidRDefault="00F33CEA" w:rsidP="00F33CEA">
      <w:pPr>
        <w:tabs>
          <w:tab w:val="left" w:pos="184"/>
          <w:tab w:val="center" w:pos="4677"/>
        </w:tabs>
        <w:jc w:val="both"/>
        <w:rPr>
          <w:rFonts w:ascii="PT Astra Serif" w:hAnsi="PT Astra Serif"/>
          <w:b/>
          <w:bCs/>
          <w:sz w:val="26"/>
          <w:szCs w:val="26"/>
        </w:rPr>
      </w:pPr>
      <w:r w:rsidRPr="00166177">
        <w:rPr>
          <w:rFonts w:ascii="PT Astra Serif" w:hAnsi="PT Astra Serif"/>
          <w:b/>
          <w:bCs/>
          <w:sz w:val="26"/>
          <w:szCs w:val="26"/>
        </w:rPr>
        <w:t xml:space="preserve">от _____________                                                        </w:t>
      </w:r>
      <w:r>
        <w:rPr>
          <w:rFonts w:ascii="PT Astra Serif" w:hAnsi="PT Astra Serif"/>
          <w:b/>
          <w:bCs/>
          <w:sz w:val="26"/>
          <w:szCs w:val="26"/>
        </w:rPr>
        <w:t xml:space="preserve">      </w:t>
      </w:r>
      <w:r w:rsidRPr="00166177">
        <w:rPr>
          <w:rFonts w:ascii="PT Astra Serif" w:hAnsi="PT Astra Serif"/>
          <w:b/>
          <w:bCs/>
          <w:sz w:val="26"/>
          <w:szCs w:val="26"/>
        </w:rPr>
        <w:t xml:space="preserve">                        № _______</w:t>
      </w:r>
    </w:p>
    <w:p w:rsidR="00F33CEA" w:rsidRPr="00166177" w:rsidRDefault="00F33CEA" w:rsidP="00F33CEA">
      <w:pPr>
        <w:jc w:val="center"/>
        <w:rPr>
          <w:rFonts w:ascii="PT Astra Serif" w:hAnsi="PT Astra Serif"/>
          <w:b/>
          <w:sz w:val="28"/>
          <w:szCs w:val="28"/>
        </w:rPr>
      </w:pPr>
    </w:p>
    <w:p w:rsidR="00F33CEA" w:rsidRPr="00166177" w:rsidRDefault="00F33CEA" w:rsidP="00F33CEA">
      <w:pPr>
        <w:jc w:val="center"/>
        <w:rPr>
          <w:rFonts w:ascii="PT Astra Serif" w:hAnsi="PT Astra Serif"/>
          <w:b/>
          <w:sz w:val="28"/>
          <w:szCs w:val="28"/>
        </w:rPr>
      </w:pPr>
    </w:p>
    <w:p w:rsidR="00F33CEA" w:rsidRPr="00166177" w:rsidRDefault="00F33CEA" w:rsidP="00F33CEA">
      <w:pPr>
        <w:jc w:val="center"/>
        <w:rPr>
          <w:rFonts w:ascii="PT Astra Serif" w:hAnsi="PT Astra Serif"/>
          <w:b/>
          <w:sz w:val="28"/>
          <w:szCs w:val="28"/>
        </w:rPr>
      </w:pPr>
      <w:r w:rsidRPr="00166177">
        <w:rPr>
          <w:rFonts w:ascii="PT Astra Serif" w:hAnsi="PT Astra Serif"/>
          <w:b/>
          <w:sz w:val="28"/>
          <w:szCs w:val="28"/>
        </w:rPr>
        <w:t xml:space="preserve"> Об утверждении генерального плана муниципального образования </w:t>
      </w:r>
      <w:proofErr w:type="gramStart"/>
      <w:r>
        <w:rPr>
          <w:rFonts w:ascii="PT Astra Serif" w:hAnsi="PT Astra Serif"/>
          <w:b/>
          <w:sz w:val="28"/>
          <w:szCs w:val="28"/>
        </w:rPr>
        <w:t>Красноярское</w:t>
      </w:r>
      <w:proofErr w:type="gramEnd"/>
      <w:r w:rsidRPr="00166177">
        <w:rPr>
          <w:rFonts w:ascii="PT Astra Serif" w:hAnsi="PT Astra Serif"/>
          <w:b/>
          <w:sz w:val="28"/>
          <w:szCs w:val="28"/>
        </w:rPr>
        <w:t xml:space="preserve"> Киреевского района</w:t>
      </w:r>
    </w:p>
    <w:p w:rsidR="00F33CEA" w:rsidRPr="00166177" w:rsidRDefault="00F33CEA" w:rsidP="00F33CEA">
      <w:pPr>
        <w:jc w:val="center"/>
        <w:rPr>
          <w:rFonts w:ascii="PT Astra Serif" w:hAnsi="PT Astra Serif"/>
          <w:b/>
          <w:sz w:val="28"/>
          <w:szCs w:val="28"/>
        </w:rPr>
      </w:pPr>
    </w:p>
    <w:p w:rsidR="00F33CEA" w:rsidRPr="00166177" w:rsidRDefault="00F33CEA" w:rsidP="00F33CEA">
      <w:pPr>
        <w:jc w:val="center"/>
        <w:rPr>
          <w:rFonts w:ascii="PT Astra Serif" w:hAnsi="PT Astra Serif"/>
          <w:b/>
          <w:sz w:val="28"/>
          <w:szCs w:val="28"/>
        </w:rPr>
      </w:pPr>
      <w:r w:rsidRPr="00166177">
        <w:rPr>
          <w:rFonts w:ascii="PT Astra Serif" w:hAnsi="PT Astra Serif"/>
          <w:b/>
          <w:sz w:val="28"/>
          <w:szCs w:val="28"/>
        </w:rPr>
        <w:t xml:space="preserve"> </w:t>
      </w:r>
    </w:p>
    <w:p w:rsidR="00F33CEA" w:rsidRPr="00166177" w:rsidRDefault="00F33CEA" w:rsidP="00F33CEA">
      <w:pPr>
        <w:pStyle w:val="ConsPlusNormal"/>
        <w:ind w:firstLine="540"/>
        <w:jc w:val="both"/>
        <w:rPr>
          <w:rFonts w:ascii="PT Astra Serif" w:hAnsi="PT Astra Serif"/>
        </w:rPr>
      </w:pPr>
      <w:proofErr w:type="gramStart"/>
      <w:r w:rsidRPr="00166177">
        <w:rPr>
          <w:rFonts w:ascii="PT Astra Serif" w:hAnsi="PT Astra Serif"/>
        </w:rPr>
        <w:t xml:space="preserve">В соответствии со ст.24 Градостроительного кодекса РФ, </w:t>
      </w:r>
      <w:r>
        <w:rPr>
          <w:rFonts w:ascii="PT Astra Serif" w:hAnsi="PT Astra Serif"/>
        </w:rPr>
        <w:t xml:space="preserve">с </w:t>
      </w:r>
      <w:r w:rsidRPr="00166177">
        <w:rPr>
          <w:rFonts w:ascii="PT Astra Serif" w:hAnsi="PT Astra Serif"/>
        </w:rPr>
        <w:t>пунктом 20 части 1 статьи 14 Федерального закона от 06.10.2003 №131-ФЗ «Об общих принципах организации местного самоуправления в Российской Федерации»,  учитывая протокол и итоговый документ публичных слушаний по проекту генерального плана, на основании</w:t>
      </w:r>
      <w:r>
        <w:rPr>
          <w:rFonts w:ascii="PT Astra Serif" w:hAnsi="PT Astra Serif"/>
        </w:rPr>
        <w:t xml:space="preserve"> ст.9, ст.19</w:t>
      </w:r>
      <w:r w:rsidRPr="00166177">
        <w:rPr>
          <w:rFonts w:ascii="PT Astra Serif" w:hAnsi="PT Astra Serif"/>
        </w:rPr>
        <w:t xml:space="preserve"> Устава муниципального образования Киреевский район, Собрание представителей муниципального образования Киреевский район РЕШИЛО:</w:t>
      </w:r>
      <w:proofErr w:type="gramEnd"/>
    </w:p>
    <w:p w:rsidR="00F33CEA" w:rsidRDefault="00F33CEA" w:rsidP="00F33CEA">
      <w:pPr>
        <w:pStyle w:val="ConsPlusNormal"/>
        <w:ind w:firstLine="540"/>
        <w:jc w:val="both"/>
        <w:rPr>
          <w:rFonts w:ascii="PT Astra Serif" w:hAnsi="PT Astra Serif"/>
        </w:rPr>
      </w:pPr>
      <w:r w:rsidRPr="009A5530">
        <w:rPr>
          <w:rFonts w:ascii="PT Astra Serif" w:hAnsi="PT Astra Serif"/>
        </w:rPr>
        <w:t>1.</w:t>
      </w:r>
      <w:r>
        <w:rPr>
          <w:rFonts w:ascii="PT Astra Serif" w:hAnsi="PT Astra Serif"/>
        </w:rPr>
        <w:t xml:space="preserve"> </w:t>
      </w:r>
      <w:r w:rsidRPr="00166177">
        <w:rPr>
          <w:rFonts w:ascii="PT Astra Serif" w:hAnsi="PT Astra Serif"/>
        </w:rPr>
        <w:t xml:space="preserve">Утвердить генеральный план муниципального образования </w:t>
      </w:r>
      <w:r>
        <w:rPr>
          <w:rFonts w:ascii="PT Astra Serif" w:hAnsi="PT Astra Serif"/>
        </w:rPr>
        <w:t>Красноярское</w:t>
      </w:r>
      <w:r w:rsidRPr="00166177">
        <w:rPr>
          <w:rFonts w:ascii="PT Astra Serif" w:hAnsi="PT Astra Serif"/>
        </w:rPr>
        <w:t xml:space="preserve"> Киреевского района (приложение).</w:t>
      </w:r>
    </w:p>
    <w:p w:rsidR="00F33CEA" w:rsidRPr="00166177" w:rsidRDefault="00F33CEA" w:rsidP="00F33CEA">
      <w:pPr>
        <w:pStyle w:val="ConsPlusNormal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 </w:t>
      </w:r>
      <w:proofErr w:type="gramStart"/>
      <w:r>
        <w:rPr>
          <w:rFonts w:ascii="PT Astra Serif" w:hAnsi="PT Astra Serif"/>
        </w:rPr>
        <w:t>Разместить</w:t>
      </w:r>
      <w:proofErr w:type="gramEnd"/>
      <w:r>
        <w:rPr>
          <w:rFonts w:ascii="PT Astra Serif" w:hAnsi="PT Astra Serif"/>
        </w:rPr>
        <w:t xml:space="preserve"> настоящее решение на официальном сайте муниципального образования Киреевский район (</w:t>
      </w:r>
      <w:r>
        <w:rPr>
          <w:rFonts w:ascii="PT Astra Serif" w:hAnsi="PT Astra Serif"/>
          <w:lang w:val="en-US"/>
        </w:rPr>
        <w:t>www</w:t>
      </w:r>
      <w:r>
        <w:rPr>
          <w:rFonts w:ascii="PT Astra Serif" w:hAnsi="PT Astra Serif"/>
        </w:rPr>
        <w:t>.</w:t>
      </w:r>
      <w:proofErr w:type="spellStart"/>
      <w:r w:rsidRPr="006E572B">
        <w:rPr>
          <w:rFonts w:ascii="PT Astra Serif" w:hAnsi="PT Astra Serif"/>
        </w:rPr>
        <w:t>kireevsk.tularegion.ru</w:t>
      </w:r>
      <w:proofErr w:type="spellEnd"/>
      <w:r>
        <w:rPr>
          <w:rFonts w:ascii="PT Astra Serif" w:hAnsi="PT Astra Serif"/>
        </w:rPr>
        <w:t>).</w:t>
      </w:r>
    </w:p>
    <w:p w:rsidR="00F33CEA" w:rsidRPr="00166177" w:rsidRDefault="00F33CEA" w:rsidP="00F33CEA">
      <w:pPr>
        <w:pStyle w:val="ConsPlusNormal"/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Pr="00166177">
        <w:rPr>
          <w:rFonts w:ascii="PT Astra Serif" w:hAnsi="PT Astra Serif"/>
        </w:rPr>
        <w:t>. Настоящее решение вступает в силу со дня официального обнародования.</w:t>
      </w:r>
    </w:p>
    <w:p w:rsidR="00F33CEA" w:rsidRDefault="00F33CEA" w:rsidP="00F33CEA">
      <w:pPr>
        <w:jc w:val="center"/>
        <w:rPr>
          <w:rFonts w:ascii="PT Astra Serif" w:hAnsi="PT Astra Serif"/>
          <w:b/>
          <w:sz w:val="28"/>
          <w:szCs w:val="28"/>
        </w:rPr>
      </w:pPr>
    </w:p>
    <w:p w:rsidR="00F33CEA" w:rsidRPr="00166177" w:rsidRDefault="00F33CEA" w:rsidP="00F33CEA">
      <w:pPr>
        <w:jc w:val="center"/>
        <w:rPr>
          <w:rFonts w:ascii="PT Astra Serif" w:hAnsi="PT Astra Serif"/>
          <w:b/>
          <w:sz w:val="28"/>
          <w:szCs w:val="28"/>
        </w:rPr>
      </w:pPr>
    </w:p>
    <w:p w:rsidR="00F33CEA" w:rsidRPr="00166177" w:rsidRDefault="00F33CEA" w:rsidP="00F33CEA">
      <w:pPr>
        <w:rPr>
          <w:rFonts w:ascii="PT Astra Serif" w:hAnsi="PT Astra Serif"/>
          <w:b/>
          <w:sz w:val="28"/>
          <w:szCs w:val="28"/>
        </w:rPr>
      </w:pPr>
      <w:r w:rsidRPr="00166177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F33CEA" w:rsidRPr="00166177" w:rsidRDefault="00F33CEA" w:rsidP="00F33CEA">
      <w:pPr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   </w:t>
      </w:r>
      <w:r w:rsidRPr="00166177">
        <w:rPr>
          <w:rFonts w:ascii="PT Astra Serif" w:hAnsi="PT Astra Serif"/>
          <w:b/>
          <w:sz w:val="28"/>
          <w:szCs w:val="28"/>
        </w:rPr>
        <w:t xml:space="preserve">Киреевский район                                                           А.И. Лепёхин                        </w:t>
      </w:r>
    </w:p>
    <w:p w:rsidR="00F33CEA" w:rsidRPr="00166177" w:rsidRDefault="00F33CEA" w:rsidP="00F33CEA">
      <w:pPr>
        <w:tabs>
          <w:tab w:val="left" w:pos="5966"/>
        </w:tabs>
        <w:jc w:val="right"/>
        <w:rPr>
          <w:rFonts w:ascii="PT Astra Serif" w:hAnsi="PT Astra Serif"/>
        </w:rPr>
      </w:pP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2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0F1B7C">
        <w:rPr>
          <w:rFonts w:ascii="PT Astra Serif" w:hAnsi="PT Astra Serif"/>
          <w:sz w:val="28"/>
          <w:szCs w:val="28"/>
        </w:rPr>
        <w:t>21.05.2021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B97575">
        <w:rPr>
          <w:rFonts w:ascii="PT Astra Serif" w:hAnsi="PT Astra Serif"/>
          <w:sz w:val="28"/>
          <w:szCs w:val="28"/>
        </w:rPr>
        <w:t>____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50752D" w:rsidRPr="003F3286" w:rsidRDefault="00F52C71" w:rsidP="0050752D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E250D2">
        <w:rPr>
          <w:rFonts w:ascii="PT Astra Serif" w:hAnsi="PT Astra Serif"/>
          <w:b/>
          <w:sz w:val="28"/>
          <w:szCs w:val="28"/>
        </w:rPr>
        <w:t xml:space="preserve">обсуждению </w:t>
      </w:r>
      <w:proofErr w:type="gramStart"/>
      <w:r w:rsidR="0050752D" w:rsidRPr="00E250D2">
        <w:rPr>
          <w:rFonts w:ascii="PT Astra Serif" w:hAnsi="PT Astra Serif"/>
          <w:b/>
          <w:sz w:val="28"/>
          <w:szCs w:val="28"/>
        </w:rPr>
        <w:t>проекта постановления</w:t>
      </w:r>
      <w:r w:rsidR="0050752D">
        <w:rPr>
          <w:rFonts w:ascii="PT Astra Serif" w:hAnsi="PT Astra Serif"/>
          <w:sz w:val="28"/>
          <w:szCs w:val="28"/>
        </w:rPr>
        <w:t xml:space="preserve"> </w:t>
      </w:r>
      <w:r w:rsidR="0050752D" w:rsidRPr="00896B3A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</w:t>
      </w:r>
      <w:proofErr w:type="gramEnd"/>
      <w:r w:rsidR="0050752D" w:rsidRPr="00896B3A">
        <w:rPr>
          <w:rFonts w:ascii="PT Astra Serif" w:hAnsi="PT Astra Serif"/>
          <w:b/>
          <w:sz w:val="28"/>
          <w:szCs w:val="28"/>
        </w:rPr>
        <w:t xml:space="preserve"> Киреевский район «</w:t>
      </w:r>
      <w:r w:rsidR="0050752D" w:rsidRPr="00B97575">
        <w:rPr>
          <w:rFonts w:ascii="PT Astra Serif" w:hAnsi="PT Astra Serif"/>
          <w:b/>
          <w:sz w:val="28"/>
          <w:szCs w:val="28"/>
        </w:rPr>
        <w:t>Об утверждении проекта межевания территории для</w:t>
      </w:r>
      <w:r w:rsidR="0050752D">
        <w:rPr>
          <w:rFonts w:ascii="PT Astra Serif" w:hAnsi="PT Astra Serif"/>
          <w:b/>
          <w:sz w:val="28"/>
          <w:szCs w:val="28"/>
        </w:rPr>
        <w:t xml:space="preserve"> </w:t>
      </w:r>
      <w:r w:rsidR="0050752D" w:rsidRPr="00B97575">
        <w:rPr>
          <w:rFonts w:ascii="PT Astra Serif" w:hAnsi="PT Astra Serif"/>
          <w:b/>
          <w:sz w:val="28"/>
          <w:szCs w:val="28"/>
        </w:rPr>
        <w:t>строительства многоквартирного дома на земельном участке по адресу:</w:t>
      </w:r>
      <w:r w:rsidR="0050752D">
        <w:rPr>
          <w:rFonts w:ascii="PT Astra Serif" w:hAnsi="PT Astra Serif"/>
          <w:b/>
          <w:sz w:val="28"/>
          <w:szCs w:val="28"/>
        </w:rPr>
        <w:t xml:space="preserve"> </w:t>
      </w:r>
      <w:r w:rsidR="0050752D" w:rsidRPr="00B97575">
        <w:rPr>
          <w:rFonts w:ascii="PT Astra Serif" w:hAnsi="PT Astra Serif"/>
          <w:b/>
          <w:sz w:val="28"/>
          <w:szCs w:val="28"/>
        </w:rPr>
        <w:t>Тульская область, Киреевский район, пос. Бородинский, ул. Школьная</w:t>
      </w:r>
      <w:r w:rsidR="0050752D">
        <w:rPr>
          <w:rFonts w:ascii="PT Astra Serif" w:hAnsi="PT Astra Serif"/>
          <w:b/>
          <w:sz w:val="28"/>
          <w:szCs w:val="28"/>
        </w:rPr>
        <w:t>»</w:t>
      </w: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236124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Минаева </w:t>
            </w:r>
            <w:r w:rsidR="005B27EC">
              <w:rPr>
                <w:rFonts w:ascii="PT Astra Serif" w:hAnsi="PT Astra Serif"/>
                <w:sz w:val="28"/>
                <w:szCs w:val="28"/>
              </w:rPr>
              <w:t>Антонина Викторовна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23612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proofErr w:type="gramStart"/>
            <w:r w:rsidR="00236124">
              <w:rPr>
                <w:rFonts w:ascii="PT Astra Serif" w:hAnsi="PT Astra Serif"/>
                <w:sz w:val="28"/>
                <w:szCs w:val="28"/>
              </w:rPr>
              <w:t>Красноярское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5B27EC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Трещилин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Олег Александрович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0F1B7C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gramStart"/>
            <w:r w:rsidR="000F1B7C">
              <w:rPr>
                <w:rFonts w:ascii="PT Astra Serif" w:hAnsi="PT Astra Serif"/>
                <w:sz w:val="28"/>
                <w:szCs w:val="28"/>
              </w:rPr>
              <w:t>Красноярское</w:t>
            </w:r>
            <w:proofErr w:type="gramEnd"/>
            <w:r w:rsidR="0050752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3F3286">
              <w:rPr>
                <w:rFonts w:ascii="PT Astra Serif" w:hAnsi="PT Astra Serif"/>
                <w:sz w:val="28"/>
                <w:szCs w:val="28"/>
              </w:rPr>
              <w:t>Горяченков</w:t>
            </w:r>
            <w:proofErr w:type="spellEnd"/>
            <w:r w:rsidRPr="003F3286">
              <w:rPr>
                <w:rFonts w:ascii="PT Astra Serif" w:hAnsi="PT Astra Serif"/>
                <w:sz w:val="28"/>
                <w:szCs w:val="28"/>
              </w:rPr>
              <w:t xml:space="preserve"> Иван Юрьевич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Начальник отдела архитектуры и градостроительства администрации </w:t>
            </w:r>
            <w:proofErr w:type="gramStart"/>
            <w:r w:rsidRPr="003F3286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Pr="003F3286">
              <w:rPr>
                <w:rFonts w:ascii="PT Astra Serif" w:hAnsi="PT Astra Serif"/>
                <w:sz w:val="28"/>
                <w:szCs w:val="28"/>
              </w:rPr>
              <w:t>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0F1B7C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Решетников Сергей Петрович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0F1B7C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proofErr w:type="gramStart"/>
            <w:r w:rsidR="000F1B7C">
              <w:rPr>
                <w:rFonts w:ascii="PT Astra Serif" w:hAnsi="PT Astra Serif"/>
                <w:sz w:val="28"/>
                <w:szCs w:val="28"/>
              </w:rPr>
              <w:t>Красноярское</w:t>
            </w:r>
            <w:proofErr w:type="gramEnd"/>
            <w:r w:rsidR="000F1B7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1B7C"/>
    <w:rsid w:val="000F4C7B"/>
    <w:rsid w:val="00105E74"/>
    <w:rsid w:val="00123B3A"/>
    <w:rsid w:val="00125D0B"/>
    <w:rsid w:val="001278AA"/>
    <w:rsid w:val="001311B2"/>
    <w:rsid w:val="00145CB3"/>
    <w:rsid w:val="00155A43"/>
    <w:rsid w:val="00156637"/>
    <w:rsid w:val="00157393"/>
    <w:rsid w:val="0017311F"/>
    <w:rsid w:val="0018213F"/>
    <w:rsid w:val="001951BD"/>
    <w:rsid w:val="001A6DE9"/>
    <w:rsid w:val="001C7B2D"/>
    <w:rsid w:val="001D0B2F"/>
    <w:rsid w:val="001E438C"/>
    <w:rsid w:val="001F151F"/>
    <w:rsid w:val="002318DA"/>
    <w:rsid w:val="0023543F"/>
    <w:rsid w:val="00236124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6C66"/>
    <w:rsid w:val="004A12BF"/>
    <w:rsid w:val="004A6398"/>
    <w:rsid w:val="004B2AF1"/>
    <w:rsid w:val="004D04C9"/>
    <w:rsid w:val="004D376F"/>
    <w:rsid w:val="00501AB0"/>
    <w:rsid w:val="0050752D"/>
    <w:rsid w:val="005077EC"/>
    <w:rsid w:val="005168C5"/>
    <w:rsid w:val="00526ADC"/>
    <w:rsid w:val="00531A1A"/>
    <w:rsid w:val="00534872"/>
    <w:rsid w:val="00552C00"/>
    <w:rsid w:val="005826A8"/>
    <w:rsid w:val="00583B1B"/>
    <w:rsid w:val="005846D0"/>
    <w:rsid w:val="00593A70"/>
    <w:rsid w:val="0059514E"/>
    <w:rsid w:val="005A0103"/>
    <w:rsid w:val="005A6D31"/>
    <w:rsid w:val="005B27EC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29AB"/>
    <w:rsid w:val="00643B32"/>
    <w:rsid w:val="00644C0A"/>
    <w:rsid w:val="00654F53"/>
    <w:rsid w:val="00671C53"/>
    <w:rsid w:val="00686681"/>
    <w:rsid w:val="006950B6"/>
    <w:rsid w:val="006D7C3C"/>
    <w:rsid w:val="006E08A4"/>
    <w:rsid w:val="00716BAA"/>
    <w:rsid w:val="00721316"/>
    <w:rsid w:val="0072303C"/>
    <w:rsid w:val="00730697"/>
    <w:rsid w:val="00732D73"/>
    <w:rsid w:val="007530EF"/>
    <w:rsid w:val="0075312E"/>
    <w:rsid w:val="00770DFB"/>
    <w:rsid w:val="00791758"/>
    <w:rsid w:val="007C3AC8"/>
    <w:rsid w:val="007C5AE9"/>
    <w:rsid w:val="007D0705"/>
    <w:rsid w:val="007D53E0"/>
    <w:rsid w:val="007F01BE"/>
    <w:rsid w:val="007F0861"/>
    <w:rsid w:val="00816C69"/>
    <w:rsid w:val="00822CF0"/>
    <w:rsid w:val="00831BF2"/>
    <w:rsid w:val="008368E1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634A"/>
    <w:rsid w:val="00A50C8A"/>
    <w:rsid w:val="00A526E1"/>
    <w:rsid w:val="00A56205"/>
    <w:rsid w:val="00A7090A"/>
    <w:rsid w:val="00A741CB"/>
    <w:rsid w:val="00A80C9A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F37B0"/>
    <w:rsid w:val="00BF4C38"/>
    <w:rsid w:val="00BF4EC3"/>
    <w:rsid w:val="00C02750"/>
    <w:rsid w:val="00C120F7"/>
    <w:rsid w:val="00C16321"/>
    <w:rsid w:val="00C169CD"/>
    <w:rsid w:val="00C312A3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01351"/>
    <w:rsid w:val="00D12D1C"/>
    <w:rsid w:val="00D13185"/>
    <w:rsid w:val="00D13BE5"/>
    <w:rsid w:val="00D425BB"/>
    <w:rsid w:val="00D47AC4"/>
    <w:rsid w:val="00D765D7"/>
    <w:rsid w:val="00D9676A"/>
    <w:rsid w:val="00DB60B3"/>
    <w:rsid w:val="00DC35F5"/>
    <w:rsid w:val="00DC6538"/>
    <w:rsid w:val="00DC6D97"/>
    <w:rsid w:val="00DD01E5"/>
    <w:rsid w:val="00DE21F9"/>
    <w:rsid w:val="00DF54E4"/>
    <w:rsid w:val="00E02DEA"/>
    <w:rsid w:val="00E03A45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C3DFB"/>
    <w:rsid w:val="00ED4234"/>
    <w:rsid w:val="00ED78B1"/>
    <w:rsid w:val="00F15D64"/>
    <w:rsid w:val="00F167B4"/>
    <w:rsid w:val="00F33CEA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  <w:style w:type="paragraph" w:customStyle="1" w:styleId="ConsPlusNormal">
    <w:name w:val="ConsPlusNormal"/>
    <w:rsid w:val="00F33C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4</cp:revision>
  <cp:lastPrinted>2021-05-27T06:21:00Z</cp:lastPrinted>
  <dcterms:created xsi:type="dcterms:W3CDTF">2021-03-24T13:46:00Z</dcterms:created>
  <dcterms:modified xsi:type="dcterms:W3CDTF">2021-05-27T06:23:00Z</dcterms:modified>
</cp:coreProperties>
</file>