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67C" w:rsidRPr="003F3286" w:rsidRDefault="00583B1B" w:rsidP="00434BDB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  </w:t>
      </w:r>
      <w:r w:rsidR="009D767C" w:rsidRPr="003F3286">
        <w:rPr>
          <w:rFonts w:ascii="PT Astra Serif" w:hAnsi="PT Astra Serif"/>
          <w:b/>
          <w:noProof/>
          <w:sz w:val="28"/>
          <w:szCs w:val="28"/>
        </w:rPr>
        <w:drawing>
          <wp:inline distT="0" distB="0" distL="0" distR="0">
            <wp:extent cx="914400" cy="914400"/>
            <wp:effectExtent l="0" t="0" r="0" b="0"/>
            <wp:docPr id="1" name="Рисунок 1" descr="Gerb_document4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_document4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662B" w:rsidRPr="003F3286" w:rsidRDefault="0090662B" w:rsidP="00434BDB">
      <w:pPr>
        <w:pStyle w:val="4"/>
        <w:ind w:firstLine="567"/>
        <w:rPr>
          <w:rFonts w:ascii="PT Astra Serif" w:hAnsi="PT Astra Serif"/>
          <w:sz w:val="28"/>
          <w:szCs w:val="28"/>
        </w:rPr>
      </w:pPr>
    </w:p>
    <w:p w:rsidR="005168C5" w:rsidRPr="003F3286" w:rsidRDefault="008861BC" w:rsidP="00434BDB">
      <w:pPr>
        <w:pStyle w:val="4"/>
        <w:ind w:firstLine="567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ГЛАВА </w:t>
      </w:r>
    </w:p>
    <w:p w:rsidR="005168C5" w:rsidRPr="003F3286" w:rsidRDefault="008861BC" w:rsidP="00434BDB">
      <w:pPr>
        <w:pStyle w:val="4"/>
        <w:ind w:firstLine="567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МУНИЦИПАЛЬНОГО </w:t>
      </w:r>
      <w:r w:rsidR="009D767C" w:rsidRPr="003F3286">
        <w:rPr>
          <w:rFonts w:ascii="PT Astra Serif" w:hAnsi="PT Astra Serif"/>
          <w:sz w:val="28"/>
          <w:szCs w:val="28"/>
        </w:rPr>
        <w:t xml:space="preserve">ОБРАЗОВАНИЯ  </w:t>
      </w:r>
    </w:p>
    <w:p w:rsidR="009D767C" w:rsidRPr="003F3286" w:rsidRDefault="008861BC" w:rsidP="00434BDB">
      <w:pPr>
        <w:pStyle w:val="4"/>
        <w:ind w:firstLine="567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КИРЕЕВСКИЙ</w:t>
      </w:r>
      <w:r w:rsidR="009D767C" w:rsidRPr="003F3286">
        <w:rPr>
          <w:rFonts w:ascii="PT Astra Serif" w:hAnsi="PT Astra Serif"/>
          <w:sz w:val="28"/>
          <w:szCs w:val="28"/>
        </w:rPr>
        <w:t xml:space="preserve"> РАЙОН</w:t>
      </w:r>
    </w:p>
    <w:p w:rsidR="003B6ABA" w:rsidRPr="003F3286" w:rsidRDefault="003B6ABA" w:rsidP="00434BDB">
      <w:pPr>
        <w:ind w:firstLine="567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rPr>
          <w:rFonts w:ascii="PT Astra Serif" w:hAnsi="PT Astra Serif"/>
          <w:sz w:val="28"/>
          <w:szCs w:val="28"/>
        </w:rPr>
      </w:pPr>
    </w:p>
    <w:p w:rsidR="001A6DE9" w:rsidRPr="003F3286" w:rsidRDefault="0090662B" w:rsidP="00434BDB">
      <w:pPr>
        <w:pStyle w:val="1"/>
        <w:spacing w:line="360" w:lineRule="auto"/>
        <w:ind w:firstLine="567"/>
        <w:rPr>
          <w:rFonts w:ascii="PT Astra Serif" w:hAnsi="PT Astra Serif"/>
          <w:szCs w:val="28"/>
        </w:rPr>
      </w:pPr>
      <w:r w:rsidRPr="003F3286">
        <w:rPr>
          <w:rFonts w:ascii="PT Astra Serif" w:hAnsi="PT Astra Serif"/>
          <w:szCs w:val="28"/>
        </w:rPr>
        <w:t>ПОСТАНОВЛЕНИЕ</w:t>
      </w:r>
    </w:p>
    <w:p w:rsidR="001A6DE9" w:rsidRPr="003F3286" w:rsidRDefault="001A6DE9" w:rsidP="00434BDB">
      <w:pPr>
        <w:ind w:firstLine="567"/>
        <w:rPr>
          <w:rFonts w:ascii="PT Astra Serif" w:hAnsi="PT Astra Serif"/>
          <w:b/>
          <w:sz w:val="28"/>
          <w:szCs w:val="28"/>
        </w:rPr>
      </w:pPr>
    </w:p>
    <w:p w:rsidR="003B6ABA" w:rsidRPr="003F3286" w:rsidRDefault="003B6ABA" w:rsidP="00434BDB">
      <w:pPr>
        <w:ind w:firstLine="567"/>
        <w:rPr>
          <w:rFonts w:ascii="PT Astra Serif" w:hAnsi="PT Astra Serif"/>
          <w:b/>
          <w:sz w:val="28"/>
          <w:szCs w:val="28"/>
        </w:rPr>
      </w:pPr>
    </w:p>
    <w:p w:rsidR="009D767C" w:rsidRPr="003F3286" w:rsidRDefault="00E3678E" w:rsidP="00434BDB">
      <w:pPr>
        <w:ind w:firstLine="567"/>
        <w:rPr>
          <w:rFonts w:ascii="PT Astra Serif" w:hAnsi="PT Astra Serif"/>
          <w:b/>
          <w:sz w:val="28"/>
          <w:szCs w:val="28"/>
        </w:rPr>
      </w:pPr>
      <w:r w:rsidRPr="003F3286">
        <w:rPr>
          <w:rFonts w:ascii="PT Astra Serif" w:hAnsi="PT Astra Serif"/>
          <w:b/>
          <w:sz w:val="28"/>
          <w:szCs w:val="28"/>
        </w:rPr>
        <w:t xml:space="preserve">от </w:t>
      </w:r>
      <w:r w:rsidR="00112C4F">
        <w:rPr>
          <w:rFonts w:ascii="PT Astra Serif" w:hAnsi="PT Astra Serif"/>
          <w:b/>
          <w:sz w:val="28"/>
          <w:szCs w:val="28"/>
        </w:rPr>
        <w:t>01.06.2022</w:t>
      </w:r>
      <w:r w:rsidR="001F151F" w:rsidRPr="003F3286">
        <w:rPr>
          <w:rFonts w:ascii="PT Astra Serif" w:hAnsi="PT Astra Serif"/>
          <w:b/>
          <w:sz w:val="28"/>
          <w:szCs w:val="28"/>
        </w:rPr>
        <w:t xml:space="preserve">                              </w:t>
      </w:r>
      <w:r w:rsidR="003B6ABA" w:rsidRPr="003F3286">
        <w:rPr>
          <w:rFonts w:ascii="PT Astra Serif" w:hAnsi="PT Astra Serif"/>
          <w:b/>
          <w:sz w:val="28"/>
          <w:szCs w:val="28"/>
        </w:rPr>
        <w:t xml:space="preserve">         </w:t>
      </w:r>
      <w:r w:rsidR="00501AB0">
        <w:rPr>
          <w:rFonts w:ascii="PT Astra Serif" w:hAnsi="PT Astra Serif"/>
          <w:b/>
          <w:sz w:val="28"/>
          <w:szCs w:val="28"/>
        </w:rPr>
        <w:t xml:space="preserve">                   </w:t>
      </w:r>
      <w:r w:rsidR="00B97575">
        <w:rPr>
          <w:rFonts w:ascii="PT Astra Serif" w:hAnsi="PT Astra Serif"/>
          <w:b/>
          <w:sz w:val="28"/>
          <w:szCs w:val="28"/>
        </w:rPr>
        <w:t xml:space="preserve">   </w:t>
      </w:r>
      <w:r w:rsidR="00A30FBB" w:rsidRPr="003F3286">
        <w:rPr>
          <w:rFonts w:ascii="PT Astra Serif" w:hAnsi="PT Astra Serif"/>
          <w:b/>
          <w:sz w:val="28"/>
          <w:szCs w:val="28"/>
        </w:rPr>
        <w:t xml:space="preserve">    </w:t>
      </w:r>
      <w:r w:rsidR="00474732" w:rsidRPr="003F3286">
        <w:rPr>
          <w:rFonts w:ascii="PT Astra Serif" w:hAnsi="PT Astra Serif"/>
          <w:b/>
          <w:sz w:val="28"/>
          <w:szCs w:val="28"/>
        </w:rPr>
        <w:t xml:space="preserve">   </w:t>
      </w:r>
      <w:r w:rsidR="00E250D2">
        <w:rPr>
          <w:rFonts w:ascii="PT Astra Serif" w:hAnsi="PT Astra Serif"/>
          <w:b/>
          <w:sz w:val="28"/>
          <w:szCs w:val="28"/>
        </w:rPr>
        <w:t xml:space="preserve">                         </w:t>
      </w:r>
      <w:r w:rsidR="001F151F" w:rsidRPr="003F3286">
        <w:rPr>
          <w:rFonts w:ascii="PT Astra Serif" w:hAnsi="PT Astra Serif"/>
          <w:b/>
          <w:sz w:val="28"/>
          <w:szCs w:val="28"/>
        </w:rPr>
        <w:t>№</w:t>
      </w:r>
      <w:r w:rsidR="000F1B7C">
        <w:rPr>
          <w:rFonts w:ascii="PT Astra Serif" w:hAnsi="PT Astra Serif"/>
          <w:b/>
          <w:sz w:val="28"/>
          <w:szCs w:val="28"/>
        </w:rPr>
        <w:t xml:space="preserve"> </w:t>
      </w:r>
      <w:r w:rsidR="00112C4F">
        <w:rPr>
          <w:rFonts w:ascii="PT Astra Serif" w:hAnsi="PT Astra Serif"/>
          <w:b/>
          <w:sz w:val="28"/>
          <w:szCs w:val="28"/>
        </w:rPr>
        <w:t>9</w:t>
      </w:r>
    </w:p>
    <w:p w:rsidR="003B6ABA" w:rsidRPr="003F3286" w:rsidRDefault="003B6ABA" w:rsidP="00434BDB">
      <w:pPr>
        <w:ind w:firstLine="567"/>
        <w:rPr>
          <w:rFonts w:ascii="PT Astra Serif" w:hAnsi="PT Astra Serif"/>
          <w:b/>
          <w:sz w:val="28"/>
          <w:szCs w:val="28"/>
        </w:rPr>
      </w:pPr>
    </w:p>
    <w:p w:rsidR="00B40147" w:rsidRDefault="00E250D2" w:rsidP="00C02750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E250D2">
        <w:rPr>
          <w:rFonts w:ascii="PT Astra Serif" w:hAnsi="PT Astra Serif"/>
          <w:b/>
          <w:sz w:val="28"/>
          <w:szCs w:val="28"/>
        </w:rPr>
        <w:t xml:space="preserve">О назначении публичных слушаний по обсуждению проекта </w:t>
      </w:r>
      <w:r w:rsidR="00112C4F">
        <w:rPr>
          <w:rFonts w:ascii="PT Astra Serif" w:hAnsi="PT Astra Serif"/>
          <w:b/>
          <w:sz w:val="28"/>
          <w:szCs w:val="28"/>
        </w:rPr>
        <w:t>постановления администрации</w:t>
      </w:r>
      <w:r w:rsidR="00C02750">
        <w:rPr>
          <w:rFonts w:ascii="PT Astra Serif" w:hAnsi="PT Astra Serif"/>
          <w:b/>
          <w:sz w:val="28"/>
          <w:szCs w:val="28"/>
        </w:rPr>
        <w:t xml:space="preserve"> </w:t>
      </w:r>
      <w:r w:rsidR="00F52C71">
        <w:rPr>
          <w:rFonts w:ascii="PT Astra Serif" w:hAnsi="PT Astra Serif"/>
          <w:sz w:val="28"/>
          <w:szCs w:val="28"/>
        </w:rPr>
        <w:t xml:space="preserve"> </w:t>
      </w:r>
      <w:r w:rsidR="00F52C71" w:rsidRPr="00896B3A">
        <w:rPr>
          <w:rFonts w:ascii="PT Astra Serif" w:hAnsi="PT Astra Serif"/>
          <w:b/>
          <w:sz w:val="28"/>
          <w:szCs w:val="28"/>
        </w:rPr>
        <w:t>муниципального образования Киреевский район «</w:t>
      </w:r>
      <w:r w:rsidR="00C02750" w:rsidRPr="00166177">
        <w:rPr>
          <w:rFonts w:ascii="PT Astra Serif" w:hAnsi="PT Astra Serif"/>
          <w:b/>
          <w:sz w:val="28"/>
          <w:szCs w:val="28"/>
        </w:rPr>
        <w:t xml:space="preserve">Об утверждении </w:t>
      </w:r>
      <w:r w:rsidR="00112C4F">
        <w:rPr>
          <w:rFonts w:ascii="PT Astra Serif" w:hAnsi="PT Astra Serif"/>
          <w:b/>
          <w:sz w:val="28"/>
          <w:szCs w:val="28"/>
        </w:rPr>
        <w:t xml:space="preserve">правил землепользования и застройки </w:t>
      </w:r>
      <w:r w:rsidR="00C02750" w:rsidRPr="00166177">
        <w:rPr>
          <w:rFonts w:ascii="PT Astra Serif" w:hAnsi="PT Astra Serif"/>
          <w:b/>
          <w:sz w:val="28"/>
          <w:szCs w:val="28"/>
        </w:rPr>
        <w:t xml:space="preserve"> муниципального образования </w:t>
      </w:r>
      <w:proofErr w:type="spellStart"/>
      <w:r w:rsidR="00575B44">
        <w:rPr>
          <w:rFonts w:ascii="PT Astra Serif" w:hAnsi="PT Astra Serif"/>
          <w:b/>
          <w:sz w:val="28"/>
          <w:szCs w:val="28"/>
        </w:rPr>
        <w:t>Дедиловское</w:t>
      </w:r>
      <w:proofErr w:type="spellEnd"/>
      <w:r w:rsidR="00C02750" w:rsidRPr="00166177">
        <w:rPr>
          <w:rFonts w:ascii="PT Astra Serif" w:hAnsi="PT Astra Serif"/>
          <w:b/>
          <w:sz w:val="28"/>
          <w:szCs w:val="28"/>
        </w:rPr>
        <w:t xml:space="preserve"> Киреевского района</w:t>
      </w:r>
      <w:r w:rsidR="00B97575">
        <w:rPr>
          <w:rFonts w:ascii="PT Astra Serif" w:hAnsi="PT Astra Serif"/>
          <w:b/>
          <w:sz w:val="28"/>
          <w:szCs w:val="28"/>
        </w:rPr>
        <w:t>»</w:t>
      </w:r>
    </w:p>
    <w:p w:rsidR="00C02750" w:rsidRPr="003F3286" w:rsidRDefault="00C02750" w:rsidP="00C02750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</w:p>
    <w:p w:rsidR="0090662B" w:rsidRPr="003F3286" w:rsidRDefault="00770DFB" w:rsidP="00434BDB">
      <w:pPr>
        <w:tabs>
          <w:tab w:val="left" w:pos="9639"/>
        </w:tabs>
        <w:ind w:right="-2" w:firstLine="567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 xml:space="preserve">Рассмотрев обращение главы администрации муниципального образования Киреевский район от </w:t>
      </w:r>
      <w:r w:rsidR="00112C4F">
        <w:rPr>
          <w:rFonts w:ascii="PT Astra Serif" w:hAnsi="PT Astra Serif"/>
          <w:sz w:val="28"/>
          <w:szCs w:val="28"/>
        </w:rPr>
        <w:t>30.05.2022</w:t>
      </w:r>
      <w:r w:rsidR="00575B44">
        <w:rPr>
          <w:rFonts w:ascii="PT Astra Serif" w:hAnsi="PT Astra Serif"/>
          <w:sz w:val="28"/>
          <w:szCs w:val="28"/>
        </w:rPr>
        <w:t xml:space="preserve"> №_</w:t>
      </w:r>
      <w:r w:rsidR="00ED651A">
        <w:rPr>
          <w:rFonts w:ascii="PT Astra Serif" w:hAnsi="PT Astra Serif"/>
          <w:sz w:val="28"/>
          <w:szCs w:val="28"/>
        </w:rPr>
        <w:t>12-25/</w:t>
      </w:r>
      <w:r w:rsidR="00112C4F">
        <w:rPr>
          <w:rFonts w:ascii="PT Astra Serif" w:hAnsi="PT Astra Serif"/>
          <w:sz w:val="28"/>
          <w:szCs w:val="28"/>
        </w:rPr>
        <w:t>1304</w:t>
      </w:r>
      <w:r>
        <w:rPr>
          <w:rFonts w:ascii="PT Astra Serif" w:hAnsi="PT Astra Serif"/>
          <w:sz w:val="28"/>
          <w:szCs w:val="28"/>
        </w:rPr>
        <w:t>, в</w:t>
      </w:r>
      <w:r w:rsidR="0090662B" w:rsidRPr="003F3286">
        <w:rPr>
          <w:rFonts w:ascii="PT Astra Serif" w:hAnsi="PT Astra Serif"/>
          <w:sz w:val="28"/>
          <w:szCs w:val="28"/>
        </w:rPr>
        <w:t xml:space="preserve"> соответствии </w:t>
      </w:r>
      <w:r>
        <w:rPr>
          <w:rFonts w:ascii="PT Astra Serif" w:hAnsi="PT Astra Serif"/>
          <w:sz w:val="28"/>
          <w:szCs w:val="28"/>
        </w:rPr>
        <w:t xml:space="preserve">с Градостроительным кодексом Российской Федерации, </w:t>
      </w:r>
      <w:r w:rsidR="0090662B" w:rsidRPr="003F3286">
        <w:rPr>
          <w:rFonts w:ascii="PT Astra Serif" w:hAnsi="PT Astra Serif"/>
          <w:sz w:val="28"/>
          <w:szCs w:val="28"/>
        </w:rPr>
        <w:t xml:space="preserve"> Фе</w:t>
      </w:r>
      <w:r w:rsidR="00E250D2">
        <w:rPr>
          <w:rFonts w:ascii="PT Astra Serif" w:hAnsi="PT Astra Serif"/>
          <w:sz w:val="28"/>
          <w:szCs w:val="28"/>
        </w:rPr>
        <w:t>деральн</w:t>
      </w:r>
      <w:r>
        <w:rPr>
          <w:rFonts w:ascii="PT Astra Serif" w:hAnsi="PT Astra Serif"/>
          <w:sz w:val="28"/>
          <w:szCs w:val="28"/>
        </w:rPr>
        <w:t>ым</w:t>
      </w:r>
      <w:r w:rsidR="00E250D2">
        <w:rPr>
          <w:rFonts w:ascii="PT Astra Serif" w:hAnsi="PT Astra Serif"/>
          <w:sz w:val="28"/>
          <w:szCs w:val="28"/>
        </w:rPr>
        <w:t xml:space="preserve"> закон</w:t>
      </w:r>
      <w:r>
        <w:rPr>
          <w:rFonts w:ascii="PT Astra Serif" w:hAnsi="PT Astra Serif"/>
          <w:sz w:val="28"/>
          <w:szCs w:val="28"/>
        </w:rPr>
        <w:t>ом</w:t>
      </w:r>
      <w:r w:rsidR="00E250D2">
        <w:rPr>
          <w:rFonts w:ascii="PT Astra Serif" w:hAnsi="PT Astra Serif"/>
          <w:sz w:val="28"/>
          <w:szCs w:val="28"/>
        </w:rPr>
        <w:t xml:space="preserve"> от 06.10.2003</w:t>
      </w:r>
      <w:r>
        <w:rPr>
          <w:rFonts w:ascii="PT Astra Serif" w:hAnsi="PT Astra Serif"/>
          <w:sz w:val="28"/>
          <w:szCs w:val="28"/>
        </w:rPr>
        <w:t xml:space="preserve"> </w:t>
      </w:r>
      <w:r w:rsidR="0090662B" w:rsidRPr="003F3286">
        <w:rPr>
          <w:rFonts w:ascii="PT Astra Serif" w:hAnsi="PT Astra Serif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 w:rsidR="0046212D" w:rsidRPr="003F3286">
        <w:rPr>
          <w:rFonts w:ascii="PT Astra Serif" w:hAnsi="PT Astra Serif"/>
          <w:sz w:val="28"/>
          <w:szCs w:val="28"/>
        </w:rPr>
        <w:t>Положени</w:t>
      </w:r>
      <w:r>
        <w:rPr>
          <w:rFonts w:ascii="PT Astra Serif" w:hAnsi="PT Astra Serif"/>
          <w:sz w:val="28"/>
          <w:szCs w:val="28"/>
        </w:rPr>
        <w:t>ем</w:t>
      </w:r>
      <w:r w:rsidR="0046212D" w:rsidRPr="003F3286">
        <w:rPr>
          <w:rFonts w:ascii="PT Astra Serif" w:hAnsi="PT Astra Serif"/>
          <w:sz w:val="28"/>
          <w:szCs w:val="28"/>
        </w:rPr>
        <w:t xml:space="preserve"> об организации и проведении общественных обсуждений или публичных слушаний по вопросам градостроительной деятельности на территории муниципального образования Киреевский район</w:t>
      </w:r>
      <w:r>
        <w:rPr>
          <w:rFonts w:ascii="PT Astra Serif" w:hAnsi="PT Astra Serif"/>
          <w:sz w:val="28"/>
          <w:szCs w:val="28"/>
        </w:rPr>
        <w:t xml:space="preserve">, на основании </w:t>
      </w:r>
      <w:r w:rsidR="0090662B" w:rsidRPr="003F3286">
        <w:rPr>
          <w:rFonts w:ascii="PT Astra Serif" w:hAnsi="PT Astra Serif"/>
          <w:sz w:val="28"/>
          <w:szCs w:val="28"/>
        </w:rPr>
        <w:t xml:space="preserve"> Устава муниципального образования Киреевский район</w:t>
      </w:r>
      <w:proofErr w:type="gramEnd"/>
      <w:r w:rsidR="0090662B" w:rsidRPr="003F3286">
        <w:rPr>
          <w:rFonts w:ascii="PT Astra Serif" w:hAnsi="PT Astra Serif"/>
          <w:sz w:val="28"/>
          <w:szCs w:val="28"/>
        </w:rPr>
        <w:t xml:space="preserve">, ПОСТАНОВЛЯЮ: </w:t>
      </w:r>
    </w:p>
    <w:p w:rsidR="0090662B" w:rsidRPr="003F3286" w:rsidRDefault="00434BDB" w:rsidP="00B97575">
      <w:pPr>
        <w:tabs>
          <w:tab w:val="left" w:pos="0"/>
        </w:tabs>
        <w:ind w:right="-2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ab/>
        <w:t xml:space="preserve">1. </w:t>
      </w:r>
      <w:r w:rsidR="0090662B" w:rsidRPr="003F3286">
        <w:rPr>
          <w:rFonts w:ascii="PT Astra Serif" w:hAnsi="PT Astra Serif"/>
          <w:sz w:val="28"/>
          <w:szCs w:val="28"/>
        </w:rPr>
        <w:t xml:space="preserve">Назначить публичные слушания </w:t>
      </w:r>
      <w:r w:rsidR="00B97575" w:rsidRPr="00B97575">
        <w:rPr>
          <w:rFonts w:ascii="PT Astra Serif" w:hAnsi="PT Astra Serif"/>
          <w:sz w:val="28"/>
          <w:szCs w:val="28"/>
        </w:rPr>
        <w:t xml:space="preserve">по обсуждению </w:t>
      </w:r>
      <w:r w:rsidR="00112C4F" w:rsidRPr="00112C4F">
        <w:rPr>
          <w:rFonts w:ascii="PT Astra Serif" w:hAnsi="PT Astra Serif"/>
          <w:sz w:val="28"/>
          <w:szCs w:val="28"/>
        </w:rPr>
        <w:t xml:space="preserve">проекта постановления администрации  муниципального образования Киреевский район «Об утверждении правил землепользования и застройки  муниципального образования </w:t>
      </w:r>
      <w:proofErr w:type="spellStart"/>
      <w:r w:rsidR="00112C4F" w:rsidRPr="00112C4F">
        <w:rPr>
          <w:rFonts w:ascii="PT Astra Serif" w:hAnsi="PT Astra Serif"/>
          <w:sz w:val="28"/>
          <w:szCs w:val="28"/>
        </w:rPr>
        <w:t>Дедиловское</w:t>
      </w:r>
      <w:proofErr w:type="spellEnd"/>
      <w:r w:rsidR="00112C4F" w:rsidRPr="00112C4F">
        <w:rPr>
          <w:rFonts w:ascii="PT Astra Serif" w:hAnsi="PT Astra Serif"/>
          <w:sz w:val="28"/>
          <w:szCs w:val="28"/>
        </w:rPr>
        <w:t xml:space="preserve"> Киреевского района»</w:t>
      </w:r>
      <w:r w:rsidR="00112C4F">
        <w:rPr>
          <w:rFonts w:ascii="PT Astra Serif" w:hAnsi="PT Astra Serif"/>
          <w:sz w:val="28"/>
          <w:szCs w:val="28"/>
        </w:rPr>
        <w:t xml:space="preserve">                     </w:t>
      </w:r>
      <w:r w:rsidR="00770DFB">
        <w:rPr>
          <w:rFonts w:ascii="PT Astra Serif" w:hAnsi="PT Astra Serif"/>
          <w:sz w:val="28"/>
          <w:szCs w:val="28"/>
        </w:rPr>
        <w:t xml:space="preserve"> (приложение</w:t>
      </w:r>
      <w:r w:rsidR="00F52C71">
        <w:rPr>
          <w:rFonts w:ascii="PT Astra Serif" w:hAnsi="PT Astra Serif"/>
          <w:sz w:val="28"/>
          <w:szCs w:val="28"/>
        </w:rPr>
        <w:t xml:space="preserve"> 1</w:t>
      </w:r>
      <w:r w:rsidR="00770DFB">
        <w:rPr>
          <w:rFonts w:ascii="PT Astra Serif" w:hAnsi="PT Astra Serif"/>
          <w:sz w:val="28"/>
          <w:szCs w:val="28"/>
        </w:rPr>
        <w:t>)</w:t>
      </w:r>
      <w:r w:rsidR="0090662B" w:rsidRPr="003F3286">
        <w:rPr>
          <w:rFonts w:ascii="PT Astra Serif" w:hAnsi="PT Astra Serif"/>
          <w:sz w:val="28"/>
          <w:szCs w:val="28"/>
        </w:rPr>
        <w:t xml:space="preserve">. </w:t>
      </w:r>
    </w:p>
    <w:p w:rsidR="00770DFB" w:rsidRDefault="00434BDB" w:rsidP="00434BDB">
      <w:pPr>
        <w:tabs>
          <w:tab w:val="left" w:pos="0"/>
        </w:tabs>
        <w:ind w:right="-2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ab/>
        <w:t xml:space="preserve">2. </w:t>
      </w:r>
      <w:r w:rsidR="00770DFB">
        <w:rPr>
          <w:rFonts w:ascii="PT Astra Serif" w:hAnsi="PT Astra Serif"/>
          <w:sz w:val="28"/>
          <w:szCs w:val="28"/>
        </w:rPr>
        <w:t xml:space="preserve">Провести публичные слушания с </w:t>
      </w:r>
      <w:r w:rsidR="00ED651A">
        <w:rPr>
          <w:rFonts w:ascii="PT Astra Serif" w:hAnsi="PT Astra Serif"/>
          <w:sz w:val="28"/>
          <w:szCs w:val="28"/>
        </w:rPr>
        <w:t>0</w:t>
      </w:r>
      <w:r w:rsidR="00112C4F">
        <w:rPr>
          <w:rFonts w:ascii="PT Astra Serif" w:hAnsi="PT Astra Serif"/>
          <w:sz w:val="28"/>
          <w:szCs w:val="28"/>
        </w:rPr>
        <w:t>8</w:t>
      </w:r>
      <w:r w:rsidR="00ED651A">
        <w:rPr>
          <w:rFonts w:ascii="PT Astra Serif" w:hAnsi="PT Astra Serif"/>
          <w:sz w:val="28"/>
          <w:szCs w:val="28"/>
        </w:rPr>
        <w:t>.</w:t>
      </w:r>
      <w:r w:rsidR="00112C4F">
        <w:rPr>
          <w:rFonts w:ascii="PT Astra Serif" w:hAnsi="PT Astra Serif"/>
          <w:sz w:val="28"/>
          <w:szCs w:val="28"/>
        </w:rPr>
        <w:t>06</w:t>
      </w:r>
      <w:r w:rsidR="00ED651A">
        <w:rPr>
          <w:rFonts w:ascii="PT Astra Serif" w:hAnsi="PT Astra Serif"/>
          <w:sz w:val="28"/>
          <w:szCs w:val="28"/>
        </w:rPr>
        <w:t>.202</w:t>
      </w:r>
      <w:r w:rsidR="00112C4F">
        <w:rPr>
          <w:rFonts w:ascii="PT Astra Serif" w:hAnsi="PT Astra Serif"/>
          <w:sz w:val="28"/>
          <w:szCs w:val="28"/>
        </w:rPr>
        <w:t xml:space="preserve">2 </w:t>
      </w:r>
      <w:r w:rsidR="00770DFB">
        <w:rPr>
          <w:rFonts w:ascii="PT Astra Serif" w:hAnsi="PT Astra Serif"/>
          <w:sz w:val="28"/>
          <w:szCs w:val="28"/>
        </w:rPr>
        <w:t xml:space="preserve">по </w:t>
      </w:r>
      <w:r w:rsidR="00112C4F">
        <w:rPr>
          <w:rFonts w:ascii="PT Astra Serif" w:hAnsi="PT Astra Serif"/>
          <w:sz w:val="28"/>
          <w:szCs w:val="28"/>
        </w:rPr>
        <w:t>06.07.2022</w:t>
      </w:r>
      <w:r w:rsidR="00770DFB">
        <w:rPr>
          <w:rFonts w:ascii="PT Astra Serif" w:hAnsi="PT Astra Serif"/>
          <w:sz w:val="28"/>
          <w:szCs w:val="28"/>
        </w:rPr>
        <w:t>.</w:t>
      </w:r>
    </w:p>
    <w:p w:rsidR="00770DFB" w:rsidRDefault="00770DFB" w:rsidP="00770DFB">
      <w:pPr>
        <w:tabs>
          <w:tab w:val="left" w:pos="0"/>
        </w:tabs>
        <w:ind w:right="-2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2.1. Экспозиция проекта проходит </w:t>
      </w:r>
      <w:r w:rsidRPr="003F3286">
        <w:rPr>
          <w:rFonts w:ascii="PT Astra Serif" w:hAnsi="PT Astra Serif"/>
          <w:sz w:val="28"/>
          <w:szCs w:val="28"/>
        </w:rPr>
        <w:t xml:space="preserve">по адресу: </w:t>
      </w:r>
      <w:r w:rsidRPr="006168DA">
        <w:rPr>
          <w:rFonts w:ascii="PT Astra Serif" w:hAnsi="PT Astra Serif"/>
          <w:sz w:val="28"/>
          <w:szCs w:val="28"/>
        </w:rPr>
        <w:t>Туль</w:t>
      </w:r>
      <w:r w:rsidR="00B97575">
        <w:rPr>
          <w:rFonts w:ascii="PT Astra Serif" w:hAnsi="PT Astra Serif"/>
          <w:sz w:val="28"/>
          <w:szCs w:val="28"/>
        </w:rPr>
        <w:t>ская область, Киреевский район</w:t>
      </w:r>
      <w:r w:rsidRPr="006168DA">
        <w:rPr>
          <w:rFonts w:ascii="PT Astra Serif" w:hAnsi="PT Astra Serif"/>
          <w:sz w:val="28"/>
          <w:szCs w:val="28"/>
        </w:rPr>
        <w:t xml:space="preserve">, </w:t>
      </w:r>
      <w:r w:rsidR="00221DDE">
        <w:rPr>
          <w:rFonts w:ascii="PT Astra Serif" w:hAnsi="PT Astra Serif"/>
          <w:sz w:val="28"/>
          <w:szCs w:val="28"/>
        </w:rPr>
        <w:t xml:space="preserve">село </w:t>
      </w:r>
      <w:proofErr w:type="spellStart"/>
      <w:r w:rsidR="00221DDE">
        <w:rPr>
          <w:rFonts w:ascii="PT Astra Serif" w:hAnsi="PT Astra Serif"/>
          <w:sz w:val="28"/>
          <w:szCs w:val="28"/>
        </w:rPr>
        <w:t>Дедилово</w:t>
      </w:r>
      <w:proofErr w:type="spellEnd"/>
      <w:r w:rsidR="00221DDE">
        <w:rPr>
          <w:rFonts w:ascii="PT Astra Serif" w:hAnsi="PT Astra Serif"/>
          <w:sz w:val="28"/>
          <w:szCs w:val="28"/>
        </w:rPr>
        <w:t>,</w:t>
      </w:r>
      <w:r w:rsidRPr="006168DA">
        <w:rPr>
          <w:rFonts w:ascii="PT Astra Serif" w:hAnsi="PT Astra Serif"/>
          <w:sz w:val="28"/>
          <w:szCs w:val="28"/>
        </w:rPr>
        <w:t xml:space="preserve"> улица </w:t>
      </w:r>
      <w:proofErr w:type="spellStart"/>
      <w:r w:rsidR="00221DDE" w:rsidRPr="00221DDE">
        <w:rPr>
          <w:rFonts w:ascii="PT Astra Serif" w:hAnsi="PT Astra Serif"/>
          <w:sz w:val="28"/>
          <w:szCs w:val="28"/>
        </w:rPr>
        <w:t>Грецова</w:t>
      </w:r>
      <w:proofErr w:type="spellEnd"/>
      <w:r w:rsidR="00221DDE" w:rsidRPr="00221DDE">
        <w:rPr>
          <w:rFonts w:ascii="PT Astra Serif" w:hAnsi="PT Astra Serif"/>
          <w:sz w:val="28"/>
          <w:szCs w:val="28"/>
        </w:rPr>
        <w:t xml:space="preserve">, </w:t>
      </w:r>
      <w:r>
        <w:rPr>
          <w:rFonts w:ascii="PT Astra Serif" w:hAnsi="PT Astra Serif"/>
          <w:sz w:val="28"/>
          <w:szCs w:val="28"/>
        </w:rPr>
        <w:t xml:space="preserve">дом </w:t>
      </w:r>
      <w:r w:rsidR="00B97575">
        <w:rPr>
          <w:rFonts w:ascii="PT Astra Serif" w:hAnsi="PT Astra Serif"/>
          <w:sz w:val="28"/>
          <w:szCs w:val="28"/>
        </w:rPr>
        <w:t>1</w:t>
      </w:r>
      <w:r w:rsidR="00221DDE">
        <w:rPr>
          <w:rFonts w:ascii="PT Astra Serif" w:hAnsi="PT Astra Serif"/>
          <w:sz w:val="28"/>
          <w:szCs w:val="28"/>
        </w:rPr>
        <w:t>6</w:t>
      </w:r>
      <w:r w:rsidRPr="003F3286">
        <w:rPr>
          <w:rFonts w:ascii="PT Astra Serif" w:hAnsi="PT Astra Serif"/>
          <w:sz w:val="28"/>
          <w:szCs w:val="28"/>
        </w:rPr>
        <w:t>.</w:t>
      </w:r>
      <w:r w:rsidR="009F6982">
        <w:rPr>
          <w:rFonts w:ascii="PT Astra Serif" w:hAnsi="PT Astra Serif"/>
          <w:sz w:val="28"/>
          <w:szCs w:val="28"/>
        </w:rPr>
        <w:t xml:space="preserve"> Консультации по экспозиции проекта проводятся каждый понедельник с 14 до 16 часов и каждый четверг с 9 часов до 11 часов.</w:t>
      </w:r>
    </w:p>
    <w:p w:rsidR="00221DDE" w:rsidRDefault="009F6982" w:rsidP="00221DDE">
      <w:pPr>
        <w:tabs>
          <w:tab w:val="left" w:pos="0"/>
        </w:tabs>
        <w:ind w:right="-2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2.2. </w:t>
      </w:r>
      <w:r w:rsidR="009217D9" w:rsidRPr="003F3286">
        <w:rPr>
          <w:rFonts w:ascii="PT Astra Serif" w:hAnsi="PT Astra Serif"/>
          <w:sz w:val="28"/>
          <w:szCs w:val="28"/>
        </w:rPr>
        <w:t>Собрание участник</w:t>
      </w:r>
      <w:r w:rsidR="00434BDB" w:rsidRPr="003F3286">
        <w:rPr>
          <w:rFonts w:ascii="PT Astra Serif" w:hAnsi="PT Astra Serif"/>
          <w:sz w:val="28"/>
          <w:szCs w:val="28"/>
        </w:rPr>
        <w:t xml:space="preserve">ов публичных слушаний провести </w:t>
      </w:r>
      <w:r w:rsidR="00112C4F">
        <w:rPr>
          <w:rFonts w:ascii="PT Astra Serif" w:hAnsi="PT Astra Serif"/>
          <w:sz w:val="28"/>
          <w:szCs w:val="28"/>
        </w:rPr>
        <w:t>30.06.2022</w:t>
      </w:r>
      <w:r>
        <w:rPr>
          <w:rFonts w:ascii="PT Astra Serif" w:hAnsi="PT Astra Serif"/>
          <w:sz w:val="28"/>
          <w:szCs w:val="28"/>
        </w:rPr>
        <w:t xml:space="preserve"> </w:t>
      </w:r>
      <w:r w:rsidR="0090662B" w:rsidRPr="003F3286">
        <w:rPr>
          <w:rFonts w:ascii="PT Astra Serif" w:hAnsi="PT Astra Serif"/>
          <w:sz w:val="28"/>
          <w:szCs w:val="28"/>
        </w:rPr>
        <w:t xml:space="preserve">в </w:t>
      </w:r>
      <w:r w:rsidR="00501AB0">
        <w:rPr>
          <w:rFonts w:ascii="PT Astra Serif" w:hAnsi="PT Astra Serif"/>
          <w:sz w:val="28"/>
          <w:szCs w:val="28"/>
        </w:rPr>
        <w:t>1</w:t>
      </w:r>
      <w:r w:rsidR="00112C4F">
        <w:rPr>
          <w:rFonts w:ascii="PT Astra Serif" w:hAnsi="PT Astra Serif"/>
          <w:sz w:val="28"/>
          <w:szCs w:val="28"/>
        </w:rPr>
        <w:t>7</w:t>
      </w:r>
      <w:r w:rsidR="0090662B" w:rsidRPr="003F3286">
        <w:rPr>
          <w:rFonts w:ascii="PT Astra Serif" w:hAnsi="PT Astra Serif"/>
          <w:sz w:val="28"/>
          <w:szCs w:val="28"/>
        </w:rPr>
        <w:t xml:space="preserve">:00 часов по адресу: </w:t>
      </w:r>
      <w:r w:rsidR="006168DA" w:rsidRPr="006168DA">
        <w:rPr>
          <w:rFonts w:ascii="PT Astra Serif" w:hAnsi="PT Astra Serif"/>
          <w:sz w:val="28"/>
          <w:szCs w:val="28"/>
        </w:rPr>
        <w:t xml:space="preserve">Тульская область, Киреевский район, </w:t>
      </w:r>
      <w:r w:rsidR="00221DDE">
        <w:rPr>
          <w:rFonts w:ascii="PT Astra Serif" w:hAnsi="PT Astra Serif"/>
          <w:sz w:val="28"/>
          <w:szCs w:val="28"/>
        </w:rPr>
        <w:t xml:space="preserve">село </w:t>
      </w:r>
      <w:proofErr w:type="spellStart"/>
      <w:r w:rsidR="00221DDE">
        <w:rPr>
          <w:rFonts w:ascii="PT Astra Serif" w:hAnsi="PT Astra Serif"/>
          <w:sz w:val="28"/>
          <w:szCs w:val="28"/>
        </w:rPr>
        <w:t>Дедилово</w:t>
      </w:r>
      <w:proofErr w:type="spellEnd"/>
      <w:r w:rsidR="00221DDE">
        <w:rPr>
          <w:rFonts w:ascii="PT Astra Serif" w:hAnsi="PT Astra Serif"/>
          <w:sz w:val="28"/>
          <w:szCs w:val="28"/>
        </w:rPr>
        <w:t>,</w:t>
      </w:r>
      <w:r w:rsidR="00221DDE" w:rsidRPr="006168DA">
        <w:rPr>
          <w:rFonts w:ascii="PT Astra Serif" w:hAnsi="PT Astra Serif"/>
          <w:sz w:val="28"/>
          <w:szCs w:val="28"/>
        </w:rPr>
        <w:t xml:space="preserve"> улица </w:t>
      </w:r>
      <w:proofErr w:type="spellStart"/>
      <w:r w:rsidR="00221DDE" w:rsidRPr="00221DDE">
        <w:rPr>
          <w:rFonts w:ascii="PT Astra Serif" w:hAnsi="PT Astra Serif"/>
          <w:sz w:val="28"/>
          <w:szCs w:val="28"/>
        </w:rPr>
        <w:t>Грецова</w:t>
      </w:r>
      <w:proofErr w:type="spellEnd"/>
      <w:r w:rsidR="00221DDE" w:rsidRPr="00221DDE">
        <w:rPr>
          <w:rFonts w:ascii="PT Astra Serif" w:hAnsi="PT Astra Serif"/>
          <w:sz w:val="28"/>
          <w:szCs w:val="28"/>
        </w:rPr>
        <w:t xml:space="preserve">, </w:t>
      </w:r>
      <w:r w:rsidR="00221DDE">
        <w:rPr>
          <w:rFonts w:ascii="PT Astra Serif" w:hAnsi="PT Astra Serif"/>
          <w:sz w:val="28"/>
          <w:szCs w:val="28"/>
        </w:rPr>
        <w:t>дом 16</w:t>
      </w:r>
      <w:r w:rsidR="00221DDE" w:rsidRPr="003F3286">
        <w:rPr>
          <w:rFonts w:ascii="PT Astra Serif" w:hAnsi="PT Astra Serif"/>
          <w:sz w:val="28"/>
          <w:szCs w:val="28"/>
        </w:rPr>
        <w:t>.</w:t>
      </w:r>
    </w:p>
    <w:p w:rsidR="0090662B" w:rsidRPr="003F3286" w:rsidRDefault="00434BDB" w:rsidP="00221DDE">
      <w:pPr>
        <w:tabs>
          <w:tab w:val="left" w:pos="0"/>
        </w:tabs>
        <w:ind w:right="-2" w:firstLine="709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3. </w:t>
      </w:r>
      <w:r w:rsidR="0090662B" w:rsidRPr="003F3286">
        <w:rPr>
          <w:rFonts w:ascii="PT Astra Serif" w:hAnsi="PT Astra Serif"/>
          <w:sz w:val="28"/>
          <w:szCs w:val="28"/>
        </w:rPr>
        <w:t>Создать комиссию по подготовке и проведению публичных слушаний в количестве 5 человек (приложение</w:t>
      </w:r>
      <w:r w:rsidR="00F52C71">
        <w:rPr>
          <w:rFonts w:ascii="PT Astra Serif" w:hAnsi="PT Astra Serif"/>
          <w:sz w:val="28"/>
          <w:szCs w:val="28"/>
        </w:rPr>
        <w:t xml:space="preserve"> 2</w:t>
      </w:r>
      <w:r w:rsidR="0090662B" w:rsidRPr="003F3286">
        <w:rPr>
          <w:rFonts w:ascii="PT Astra Serif" w:hAnsi="PT Astra Serif"/>
          <w:sz w:val="28"/>
          <w:szCs w:val="28"/>
        </w:rPr>
        <w:t>).</w:t>
      </w:r>
    </w:p>
    <w:p w:rsidR="009217D9" w:rsidRPr="003F3286" w:rsidRDefault="00434BDB" w:rsidP="00434BDB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lastRenderedPageBreak/>
        <w:t xml:space="preserve">4. </w:t>
      </w:r>
      <w:r w:rsidR="00686681" w:rsidRPr="003F3286">
        <w:rPr>
          <w:rFonts w:ascii="PT Astra Serif" w:hAnsi="PT Astra Serif"/>
          <w:sz w:val="28"/>
          <w:szCs w:val="28"/>
        </w:rPr>
        <w:t>Комиссии по подготовке и проведению публичных слушаний в установленном порядке обеспечить</w:t>
      </w:r>
      <w:r w:rsidRPr="003F3286">
        <w:rPr>
          <w:rFonts w:ascii="PT Astra Serif" w:hAnsi="PT Astra Serif"/>
          <w:sz w:val="28"/>
          <w:szCs w:val="28"/>
        </w:rPr>
        <w:t xml:space="preserve"> </w:t>
      </w:r>
      <w:r w:rsidR="00686681" w:rsidRPr="003F3286">
        <w:rPr>
          <w:rFonts w:ascii="PT Astra Serif" w:hAnsi="PT Astra Serif"/>
          <w:sz w:val="28"/>
          <w:szCs w:val="28"/>
        </w:rPr>
        <w:t>проведение публичных слушаний и организовать учет предложений и замечаний.</w:t>
      </w:r>
      <w:r w:rsidR="009217D9" w:rsidRPr="003F3286">
        <w:rPr>
          <w:rFonts w:ascii="PT Astra Serif" w:hAnsi="PT Astra Serif"/>
          <w:sz w:val="28"/>
          <w:szCs w:val="28"/>
        </w:rPr>
        <w:t xml:space="preserve"> </w:t>
      </w:r>
    </w:p>
    <w:p w:rsidR="009217D9" w:rsidRPr="003F3286" w:rsidRDefault="00434BDB" w:rsidP="00434BDB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5. </w:t>
      </w:r>
      <w:r w:rsidR="009217D9" w:rsidRPr="003F3286">
        <w:rPr>
          <w:rFonts w:ascii="PT Astra Serif" w:hAnsi="PT Astra Serif"/>
          <w:sz w:val="28"/>
          <w:szCs w:val="28"/>
        </w:rPr>
        <w:t>Предложения и замечания</w:t>
      </w:r>
      <w:r w:rsidR="00F52C71">
        <w:rPr>
          <w:rFonts w:ascii="PT Astra Serif" w:hAnsi="PT Astra Serif"/>
          <w:sz w:val="28"/>
          <w:szCs w:val="28"/>
        </w:rPr>
        <w:t xml:space="preserve">, касающегося проекта, </w:t>
      </w:r>
      <w:r w:rsidR="00730697">
        <w:rPr>
          <w:rFonts w:ascii="PT Astra Serif" w:hAnsi="PT Astra Serif"/>
          <w:sz w:val="28"/>
          <w:szCs w:val="28"/>
        </w:rPr>
        <w:t xml:space="preserve"> </w:t>
      </w:r>
      <w:r w:rsidR="009217D9" w:rsidRPr="003F3286">
        <w:rPr>
          <w:rFonts w:ascii="PT Astra Serif" w:hAnsi="PT Astra Serif"/>
          <w:sz w:val="28"/>
          <w:szCs w:val="28"/>
        </w:rPr>
        <w:t xml:space="preserve">можно подавать по адресу: </w:t>
      </w:r>
      <w:r w:rsidR="00B97575" w:rsidRPr="006168DA">
        <w:rPr>
          <w:rFonts w:ascii="PT Astra Serif" w:hAnsi="PT Astra Serif"/>
          <w:sz w:val="28"/>
          <w:szCs w:val="28"/>
        </w:rPr>
        <w:t xml:space="preserve">Тульская область, Киреевский район, </w:t>
      </w:r>
      <w:r w:rsidR="00B97575">
        <w:rPr>
          <w:rFonts w:ascii="PT Astra Serif" w:hAnsi="PT Astra Serif"/>
          <w:sz w:val="28"/>
          <w:szCs w:val="28"/>
        </w:rPr>
        <w:t>город</w:t>
      </w:r>
      <w:r w:rsidR="009217D9" w:rsidRPr="003F3286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9217D9" w:rsidRPr="003F3286">
        <w:rPr>
          <w:rFonts w:ascii="PT Astra Serif" w:hAnsi="PT Astra Serif"/>
          <w:sz w:val="28"/>
          <w:szCs w:val="28"/>
        </w:rPr>
        <w:t>Киреевск</w:t>
      </w:r>
      <w:proofErr w:type="spellEnd"/>
      <w:r w:rsidR="009217D9" w:rsidRPr="003F3286">
        <w:rPr>
          <w:rFonts w:ascii="PT Astra Serif" w:hAnsi="PT Astra Serif"/>
          <w:sz w:val="28"/>
          <w:szCs w:val="28"/>
        </w:rPr>
        <w:t>, ул</w:t>
      </w:r>
      <w:r w:rsidR="00B97575">
        <w:rPr>
          <w:rFonts w:ascii="PT Astra Serif" w:hAnsi="PT Astra Serif"/>
          <w:sz w:val="28"/>
          <w:szCs w:val="28"/>
        </w:rPr>
        <w:t xml:space="preserve">ица </w:t>
      </w:r>
      <w:r w:rsidR="009217D9" w:rsidRPr="003F3286">
        <w:rPr>
          <w:rFonts w:ascii="PT Astra Serif" w:hAnsi="PT Astra Serif"/>
          <w:sz w:val="28"/>
          <w:szCs w:val="28"/>
        </w:rPr>
        <w:t>Титова, д</w:t>
      </w:r>
      <w:r w:rsidR="00B97575">
        <w:rPr>
          <w:rFonts w:ascii="PT Astra Serif" w:hAnsi="PT Astra Serif"/>
          <w:sz w:val="28"/>
          <w:szCs w:val="28"/>
        </w:rPr>
        <w:t xml:space="preserve">ом </w:t>
      </w:r>
      <w:r w:rsidR="009217D9" w:rsidRPr="003F3286">
        <w:rPr>
          <w:rFonts w:ascii="PT Astra Serif" w:hAnsi="PT Astra Serif"/>
          <w:sz w:val="28"/>
          <w:szCs w:val="28"/>
        </w:rPr>
        <w:t xml:space="preserve"> 4</w:t>
      </w:r>
      <w:r w:rsidR="00051732">
        <w:rPr>
          <w:rFonts w:ascii="PT Astra Serif" w:hAnsi="PT Astra Serif"/>
          <w:sz w:val="28"/>
          <w:szCs w:val="28"/>
        </w:rPr>
        <w:t>,</w:t>
      </w:r>
      <w:r w:rsidR="009217D9" w:rsidRPr="003F3286">
        <w:rPr>
          <w:rFonts w:ascii="PT Astra Serif" w:hAnsi="PT Astra Serif"/>
          <w:sz w:val="28"/>
          <w:szCs w:val="28"/>
        </w:rPr>
        <w:t xml:space="preserve"> 1-й этаж, </w:t>
      </w:r>
      <w:r w:rsidR="00B97575">
        <w:rPr>
          <w:rFonts w:ascii="PT Astra Serif" w:hAnsi="PT Astra Serif"/>
          <w:sz w:val="28"/>
          <w:szCs w:val="28"/>
        </w:rPr>
        <w:t>кабинет №</w:t>
      </w:r>
      <w:r w:rsidR="009217D9" w:rsidRPr="003F3286">
        <w:rPr>
          <w:rFonts w:ascii="PT Astra Serif" w:hAnsi="PT Astra Serif"/>
          <w:sz w:val="28"/>
          <w:szCs w:val="28"/>
        </w:rPr>
        <w:t xml:space="preserve"> 51 до </w:t>
      </w:r>
      <w:r w:rsidR="00112C4F">
        <w:rPr>
          <w:rFonts w:ascii="PT Astra Serif" w:hAnsi="PT Astra Serif"/>
          <w:sz w:val="28"/>
          <w:szCs w:val="28"/>
        </w:rPr>
        <w:t>29</w:t>
      </w:r>
      <w:r w:rsidR="00ED651A">
        <w:rPr>
          <w:rFonts w:ascii="PT Astra Serif" w:hAnsi="PT Astra Serif"/>
          <w:sz w:val="28"/>
          <w:szCs w:val="28"/>
        </w:rPr>
        <w:t>.</w:t>
      </w:r>
      <w:r w:rsidR="00112C4F">
        <w:rPr>
          <w:rFonts w:ascii="PT Astra Serif" w:hAnsi="PT Astra Serif"/>
          <w:sz w:val="28"/>
          <w:szCs w:val="28"/>
        </w:rPr>
        <w:t>06</w:t>
      </w:r>
      <w:r w:rsidR="00ED651A">
        <w:rPr>
          <w:rFonts w:ascii="PT Astra Serif" w:hAnsi="PT Astra Serif"/>
          <w:sz w:val="28"/>
          <w:szCs w:val="28"/>
        </w:rPr>
        <w:t>.202</w:t>
      </w:r>
      <w:r w:rsidR="00112C4F">
        <w:rPr>
          <w:rFonts w:ascii="PT Astra Serif" w:hAnsi="PT Astra Serif"/>
          <w:sz w:val="28"/>
          <w:szCs w:val="28"/>
        </w:rPr>
        <w:t>2</w:t>
      </w:r>
      <w:r w:rsidR="009217D9" w:rsidRPr="003F3286">
        <w:rPr>
          <w:rFonts w:ascii="PT Astra Serif" w:hAnsi="PT Astra Serif"/>
          <w:sz w:val="28"/>
          <w:szCs w:val="28"/>
        </w:rPr>
        <w:t xml:space="preserve"> в будние дни с 9 часов до 17 часов, а также посредством записи в книге учета посетителей экспозиции проекта, подлежащего рассмотрению на публичных слушаниях. </w:t>
      </w:r>
    </w:p>
    <w:p w:rsidR="00434BDB" w:rsidRPr="003F3286" w:rsidRDefault="00434BDB" w:rsidP="00434BDB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6. </w:t>
      </w:r>
      <w:r w:rsidR="009217D9" w:rsidRPr="003F3286">
        <w:rPr>
          <w:rFonts w:ascii="PT Astra Serif" w:hAnsi="PT Astra Serif"/>
          <w:sz w:val="28"/>
          <w:szCs w:val="28"/>
        </w:rPr>
        <w:t xml:space="preserve">Проекты, подлежащие рассмотрению на публичных слушаниях, и информационные материалы к </w:t>
      </w:r>
      <w:r w:rsidRPr="003F3286">
        <w:rPr>
          <w:rFonts w:ascii="PT Astra Serif" w:hAnsi="PT Astra Serif"/>
          <w:sz w:val="28"/>
          <w:szCs w:val="28"/>
        </w:rPr>
        <w:t>н</w:t>
      </w:r>
      <w:r w:rsidR="009217D9" w:rsidRPr="003F3286">
        <w:rPr>
          <w:rFonts w:ascii="PT Astra Serif" w:hAnsi="PT Astra Serif"/>
          <w:sz w:val="28"/>
          <w:szCs w:val="28"/>
        </w:rPr>
        <w:t>им разме</w:t>
      </w:r>
      <w:r w:rsidR="006168DA">
        <w:rPr>
          <w:rFonts w:ascii="PT Astra Serif" w:hAnsi="PT Astra Serif"/>
          <w:sz w:val="28"/>
          <w:szCs w:val="28"/>
        </w:rPr>
        <w:t>стить</w:t>
      </w:r>
      <w:r w:rsidR="009217D9" w:rsidRPr="003F3286">
        <w:rPr>
          <w:rFonts w:ascii="PT Astra Serif" w:hAnsi="PT Astra Serif"/>
          <w:sz w:val="28"/>
          <w:szCs w:val="28"/>
        </w:rPr>
        <w:t xml:space="preserve"> на официальном сайте муниципального образования Киреевский район</w:t>
      </w:r>
      <w:r w:rsidRPr="003F3286">
        <w:rPr>
          <w:rFonts w:ascii="PT Astra Serif" w:hAnsi="PT Astra Serif"/>
          <w:sz w:val="28"/>
          <w:szCs w:val="28"/>
        </w:rPr>
        <w:t xml:space="preserve"> (</w:t>
      </w:r>
      <w:proofErr w:type="spellStart"/>
      <w:r w:rsidRPr="003F3286">
        <w:rPr>
          <w:rFonts w:ascii="PT Astra Serif" w:hAnsi="PT Astra Serif"/>
          <w:sz w:val="28"/>
          <w:szCs w:val="28"/>
        </w:rPr>
        <w:t>kireevsk.tularegion.ru</w:t>
      </w:r>
      <w:proofErr w:type="spellEnd"/>
      <w:r w:rsidRPr="003F3286">
        <w:rPr>
          <w:rFonts w:ascii="PT Astra Serif" w:hAnsi="PT Astra Serif"/>
          <w:sz w:val="28"/>
          <w:szCs w:val="28"/>
        </w:rPr>
        <w:t>).</w:t>
      </w:r>
    </w:p>
    <w:p w:rsidR="00434BDB" w:rsidRPr="003F3286" w:rsidRDefault="00434BDB" w:rsidP="00434BDB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7. Опубликовать оповещение о начале публичных слушаний в газете «Маяк. Киреевский район» ГУ ТО «Издательское агентство «Регион 71».</w:t>
      </w:r>
    </w:p>
    <w:p w:rsidR="00434BDB" w:rsidRPr="003F3286" w:rsidRDefault="00434BDB" w:rsidP="00434BDB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8. Постановление вступает в силу со дня обнародования.</w:t>
      </w:r>
    </w:p>
    <w:p w:rsidR="003B6ABA" w:rsidRDefault="003B6ABA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C720DE" w:rsidRPr="003F3286" w:rsidRDefault="00C720DE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C02750" w:rsidRPr="00ED651A" w:rsidRDefault="00C02750" w:rsidP="00221DDE">
      <w:pPr>
        <w:ind w:left="-284"/>
        <w:jc w:val="both"/>
        <w:rPr>
          <w:rFonts w:ascii="PT Astra Serif" w:hAnsi="PT Astra Serif"/>
          <w:b/>
          <w:sz w:val="28"/>
          <w:szCs w:val="26"/>
        </w:rPr>
      </w:pPr>
      <w:r w:rsidRPr="00ED651A">
        <w:rPr>
          <w:rFonts w:ascii="PT Astra Serif" w:hAnsi="PT Astra Serif"/>
          <w:b/>
          <w:sz w:val="28"/>
          <w:szCs w:val="26"/>
        </w:rPr>
        <w:t xml:space="preserve">   </w:t>
      </w:r>
      <w:r w:rsidR="00221DDE" w:rsidRPr="00ED651A">
        <w:rPr>
          <w:rFonts w:ascii="PT Astra Serif" w:hAnsi="PT Astra Serif"/>
          <w:b/>
          <w:sz w:val="28"/>
          <w:szCs w:val="26"/>
        </w:rPr>
        <w:t xml:space="preserve">                  </w:t>
      </w:r>
      <w:r w:rsidRPr="00ED651A">
        <w:rPr>
          <w:rFonts w:ascii="PT Astra Serif" w:hAnsi="PT Astra Serif"/>
          <w:b/>
          <w:sz w:val="28"/>
          <w:szCs w:val="26"/>
        </w:rPr>
        <w:t xml:space="preserve">  </w:t>
      </w:r>
      <w:r w:rsidR="00221DDE" w:rsidRPr="00ED651A">
        <w:rPr>
          <w:rFonts w:ascii="PT Astra Serif" w:hAnsi="PT Astra Serif"/>
          <w:b/>
          <w:sz w:val="28"/>
          <w:szCs w:val="26"/>
        </w:rPr>
        <w:t xml:space="preserve">  Глава</w:t>
      </w:r>
    </w:p>
    <w:p w:rsidR="00C02750" w:rsidRPr="00ED651A" w:rsidRDefault="00C02750" w:rsidP="00C02750">
      <w:pPr>
        <w:ind w:left="-284"/>
        <w:jc w:val="both"/>
        <w:rPr>
          <w:rFonts w:ascii="PT Astra Serif" w:hAnsi="PT Astra Serif"/>
          <w:b/>
          <w:sz w:val="28"/>
          <w:szCs w:val="26"/>
        </w:rPr>
      </w:pPr>
      <w:r w:rsidRPr="00ED651A">
        <w:rPr>
          <w:rFonts w:ascii="PT Astra Serif" w:hAnsi="PT Astra Serif"/>
          <w:b/>
          <w:sz w:val="28"/>
          <w:szCs w:val="26"/>
        </w:rPr>
        <w:t xml:space="preserve">    муниципального образования </w:t>
      </w:r>
    </w:p>
    <w:p w:rsidR="00C02750" w:rsidRPr="00ED651A" w:rsidRDefault="00C02750" w:rsidP="00C02750">
      <w:pPr>
        <w:ind w:left="-284"/>
        <w:jc w:val="both"/>
        <w:rPr>
          <w:rFonts w:ascii="PT Astra Serif" w:hAnsi="PT Astra Serif"/>
          <w:b/>
          <w:sz w:val="28"/>
          <w:szCs w:val="26"/>
        </w:rPr>
      </w:pPr>
      <w:r w:rsidRPr="00ED651A">
        <w:rPr>
          <w:rFonts w:ascii="PT Astra Serif" w:hAnsi="PT Astra Serif"/>
          <w:b/>
          <w:sz w:val="28"/>
          <w:szCs w:val="26"/>
        </w:rPr>
        <w:t xml:space="preserve">        </w:t>
      </w:r>
      <w:r w:rsidR="00221DDE" w:rsidRPr="00ED651A">
        <w:rPr>
          <w:rFonts w:ascii="PT Astra Serif" w:hAnsi="PT Astra Serif"/>
          <w:b/>
          <w:sz w:val="28"/>
          <w:szCs w:val="26"/>
        </w:rPr>
        <w:t xml:space="preserve">    </w:t>
      </w:r>
      <w:r w:rsidRPr="00ED651A">
        <w:rPr>
          <w:rFonts w:ascii="PT Astra Serif" w:hAnsi="PT Astra Serif"/>
          <w:b/>
          <w:sz w:val="28"/>
          <w:szCs w:val="26"/>
        </w:rPr>
        <w:t xml:space="preserve"> Киреевский район                                                                А.И. </w:t>
      </w:r>
      <w:r w:rsidR="00221DDE" w:rsidRPr="00ED651A">
        <w:rPr>
          <w:rFonts w:ascii="PT Astra Serif" w:hAnsi="PT Astra Serif"/>
          <w:b/>
          <w:sz w:val="28"/>
          <w:szCs w:val="26"/>
        </w:rPr>
        <w:t>Лепёхин</w:t>
      </w:r>
    </w:p>
    <w:p w:rsidR="00C02750" w:rsidRPr="00ED651A" w:rsidRDefault="00C02750" w:rsidP="00C02750">
      <w:pPr>
        <w:ind w:left="-284"/>
        <w:jc w:val="both"/>
        <w:rPr>
          <w:rFonts w:ascii="PT Astra Serif" w:hAnsi="PT Astra Serif"/>
          <w:b/>
          <w:sz w:val="28"/>
          <w:szCs w:val="26"/>
        </w:rPr>
      </w:pPr>
    </w:p>
    <w:p w:rsidR="0090662B" w:rsidRPr="00ED651A" w:rsidRDefault="0090662B" w:rsidP="00434BDB">
      <w:pPr>
        <w:ind w:firstLine="567"/>
        <w:jc w:val="right"/>
        <w:rPr>
          <w:rFonts w:ascii="PT Astra Serif" w:hAnsi="PT Astra Serif"/>
          <w:sz w:val="30"/>
          <w:szCs w:val="28"/>
        </w:rPr>
      </w:pPr>
    </w:p>
    <w:p w:rsidR="0090662B" w:rsidRPr="003F3286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90662B" w:rsidRPr="003F3286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B97575" w:rsidRDefault="00B97575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B97575" w:rsidRDefault="00B97575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B97575" w:rsidRDefault="00B97575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B97575" w:rsidRPr="003F3286" w:rsidRDefault="00B97575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ED651A" w:rsidRPr="003F3286" w:rsidRDefault="00ED651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F33CEA" w:rsidRDefault="00F33CE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F33CEA" w:rsidRDefault="00F33CE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F33CEA" w:rsidRDefault="00F33CE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F33CEA" w:rsidRPr="003F3286" w:rsidRDefault="00F33CE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90662B" w:rsidRPr="003F3286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lastRenderedPageBreak/>
        <w:t>Приложение</w:t>
      </w:r>
      <w:r w:rsidR="00B40147">
        <w:rPr>
          <w:rFonts w:ascii="PT Astra Serif" w:hAnsi="PT Astra Serif"/>
          <w:sz w:val="28"/>
          <w:szCs w:val="28"/>
        </w:rPr>
        <w:t xml:space="preserve"> 1 </w:t>
      </w:r>
    </w:p>
    <w:p w:rsidR="00B40147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 к постановлению главы</w:t>
      </w:r>
      <w:r w:rsidR="00B40147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3F3286">
        <w:rPr>
          <w:rFonts w:ascii="PT Astra Serif" w:hAnsi="PT Astra Serif"/>
          <w:sz w:val="28"/>
          <w:szCs w:val="28"/>
        </w:rPr>
        <w:t>муниципального</w:t>
      </w:r>
      <w:proofErr w:type="gramEnd"/>
    </w:p>
    <w:p w:rsidR="0090662B" w:rsidRPr="003F3286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 образования</w:t>
      </w:r>
      <w:r w:rsidR="00B40147">
        <w:rPr>
          <w:rFonts w:ascii="PT Astra Serif" w:hAnsi="PT Astra Serif"/>
          <w:sz w:val="28"/>
          <w:szCs w:val="28"/>
        </w:rPr>
        <w:t xml:space="preserve"> </w:t>
      </w:r>
      <w:r w:rsidRPr="003F3286">
        <w:rPr>
          <w:rFonts w:ascii="PT Astra Serif" w:hAnsi="PT Astra Serif"/>
          <w:sz w:val="28"/>
          <w:szCs w:val="28"/>
        </w:rPr>
        <w:t>Киреевский район</w:t>
      </w:r>
    </w:p>
    <w:p w:rsidR="0090662B" w:rsidRPr="003F3286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от </w:t>
      </w:r>
      <w:r w:rsidR="00112C4F">
        <w:rPr>
          <w:rFonts w:ascii="PT Astra Serif" w:hAnsi="PT Astra Serif"/>
          <w:sz w:val="28"/>
          <w:szCs w:val="28"/>
        </w:rPr>
        <w:t>01.06.2022</w:t>
      </w:r>
      <w:r w:rsidRPr="003F3286">
        <w:rPr>
          <w:rFonts w:ascii="PT Astra Serif" w:hAnsi="PT Astra Serif"/>
          <w:sz w:val="28"/>
          <w:szCs w:val="28"/>
        </w:rPr>
        <w:t xml:space="preserve"> №</w:t>
      </w:r>
      <w:r w:rsidR="00297280">
        <w:rPr>
          <w:rFonts w:ascii="PT Astra Serif" w:hAnsi="PT Astra Serif"/>
          <w:sz w:val="28"/>
          <w:szCs w:val="28"/>
        </w:rPr>
        <w:t xml:space="preserve"> </w:t>
      </w:r>
      <w:r w:rsidR="00112C4F">
        <w:rPr>
          <w:rFonts w:ascii="PT Astra Serif" w:hAnsi="PT Astra Serif"/>
          <w:sz w:val="28"/>
          <w:szCs w:val="28"/>
        </w:rPr>
        <w:t>9</w:t>
      </w:r>
    </w:p>
    <w:p w:rsidR="0090662B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112C4F" w:rsidRDefault="00112C4F" w:rsidP="00112C4F">
      <w:pPr>
        <w:ind w:firstLine="567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ПРОЕКТ</w:t>
      </w:r>
    </w:p>
    <w:p w:rsidR="00112C4F" w:rsidRDefault="00112C4F" w:rsidP="00112C4F">
      <w:pPr>
        <w:tabs>
          <w:tab w:val="left" w:pos="5966"/>
        </w:tabs>
        <w:jc w:val="right"/>
        <w:rPr>
          <w:rFonts w:ascii="PT Astra Serif" w:hAnsi="PT Astra Serif"/>
        </w:rPr>
      </w:pPr>
    </w:p>
    <w:p w:rsidR="00112C4F" w:rsidRDefault="00112C4F" w:rsidP="00112C4F">
      <w:pPr>
        <w:jc w:val="center"/>
        <w:rPr>
          <w:i/>
          <w:noProof/>
          <w:sz w:val="32"/>
          <w:szCs w:val="32"/>
        </w:rPr>
      </w:pPr>
    </w:p>
    <w:p w:rsidR="00112C4F" w:rsidRPr="00887139" w:rsidRDefault="00112C4F" w:rsidP="00112C4F">
      <w:pPr>
        <w:jc w:val="center"/>
        <w:rPr>
          <w:rFonts w:ascii="PT Astra Serif" w:hAnsi="PT Astra Serif"/>
          <w:sz w:val="28"/>
          <w:szCs w:val="28"/>
        </w:rPr>
      </w:pPr>
      <w:r w:rsidRPr="00887139">
        <w:rPr>
          <w:rFonts w:ascii="PT Astra Serif" w:hAnsi="PT Astra Serif"/>
          <w:sz w:val="28"/>
          <w:szCs w:val="28"/>
        </w:rPr>
        <w:t xml:space="preserve">АДМИНИСТРАЦИЯ </w:t>
      </w:r>
    </w:p>
    <w:p w:rsidR="00112C4F" w:rsidRPr="00887139" w:rsidRDefault="00112C4F" w:rsidP="00112C4F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МУНИЦИПАЛЬНОГО ОБРАЗОВАНИЯ</w:t>
      </w:r>
      <w:r w:rsidRPr="00887139">
        <w:rPr>
          <w:rFonts w:ascii="PT Astra Serif" w:hAnsi="PT Astra Serif"/>
          <w:sz w:val="28"/>
          <w:szCs w:val="28"/>
        </w:rPr>
        <w:t xml:space="preserve"> </w:t>
      </w:r>
    </w:p>
    <w:p w:rsidR="00112C4F" w:rsidRPr="00887139" w:rsidRDefault="00112C4F" w:rsidP="00112C4F">
      <w:pPr>
        <w:jc w:val="center"/>
        <w:rPr>
          <w:rFonts w:ascii="PT Astra Serif" w:hAnsi="PT Astra Serif"/>
          <w:sz w:val="28"/>
          <w:szCs w:val="28"/>
        </w:rPr>
      </w:pPr>
      <w:r w:rsidRPr="00887139">
        <w:rPr>
          <w:rFonts w:ascii="PT Astra Serif" w:hAnsi="PT Astra Serif"/>
          <w:sz w:val="28"/>
          <w:szCs w:val="28"/>
        </w:rPr>
        <w:t>КИРЕЕВСКИЙ РАЙОН</w:t>
      </w:r>
    </w:p>
    <w:p w:rsidR="00112C4F" w:rsidRPr="00887139" w:rsidRDefault="00112C4F" w:rsidP="00112C4F">
      <w:pPr>
        <w:jc w:val="center"/>
        <w:rPr>
          <w:rFonts w:ascii="PT Astra Serif" w:hAnsi="PT Astra Serif"/>
          <w:noProof/>
          <w:sz w:val="32"/>
          <w:szCs w:val="32"/>
        </w:rPr>
      </w:pPr>
    </w:p>
    <w:p w:rsidR="00112C4F" w:rsidRPr="00887139" w:rsidRDefault="00112C4F" w:rsidP="00112C4F">
      <w:pPr>
        <w:jc w:val="center"/>
        <w:rPr>
          <w:rFonts w:ascii="PT Astra Serif" w:hAnsi="PT Astra Serif"/>
          <w:b/>
          <w:noProof/>
          <w:sz w:val="28"/>
          <w:szCs w:val="28"/>
        </w:rPr>
      </w:pPr>
      <w:r w:rsidRPr="00887139">
        <w:rPr>
          <w:rFonts w:ascii="PT Astra Serif" w:hAnsi="PT Astra Serif"/>
          <w:b/>
          <w:noProof/>
          <w:sz w:val="28"/>
          <w:szCs w:val="28"/>
        </w:rPr>
        <w:t>ПОСТАНОВЛЕНИЕ</w:t>
      </w:r>
    </w:p>
    <w:p w:rsidR="00112C4F" w:rsidRPr="00887139" w:rsidRDefault="00112C4F" w:rsidP="00112C4F">
      <w:pPr>
        <w:jc w:val="center"/>
        <w:rPr>
          <w:rFonts w:ascii="PT Astra Serif" w:hAnsi="PT Astra Serif"/>
          <w:b/>
          <w:noProof/>
          <w:sz w:val="28"/>
          <w:szCs w:val="32"/>
        </w:rPr>
      </w:pPr>
    </w:p>
    <w:p w:rsidR="00112C4F" w:rsidRPr="00887139" w:rsidRDefault="00112C4F" w:rsidP="00112C4F">
      <w:pPr>
        <w:jc w:val="center"/>
        <w:rPr>
          <w:rFonts w:ascii="PT Astra Serif" w:hAnsi="PT Astra Serif"/>
          <w:b/>
          <w:noProof/>
          <w:sz w:val="28"/>
          <w:szCs w:val="32"/>
        </w:rPr>
      </w:pPr>
    </w:p>
    <w:p w:rsidR="00112C4F" w:rsidRPr="00887139" w:rsidRDefault="00112C4F" w:rsidP="00112C4F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от _____________</w:t>
      </w:r>
      <w:r w:rsidRPr="00887139">
        <w:rPr>
          <w:rFonts w:ascii="PT Astra Serif" w:hAnsi="PT Astra Serif"/>
        </w:rPr>
        <w:t xml:space="preserve">                                                                                                    №</w:t>
      </w:r>
      <w:r>
        <w:rPr>
          <w:rFonts w:ascii="PT Astra Serif" w:hAnsi="PT Astra Serif"/>
        </w:rPr>
        <w:t xml:space="preserve"> _________</w:t>
      </w:r>
    </w:p>
    <w:p w:rsidR="00112C4F" w:rsidRDefault="00112C4F" w:rsidP="00112C4F">
      <w:pPr>
        <w:rPr>
          <w:rFonts w:ascii="PT Astra Serif" w:hAnsi="PT Astra Serif"/>
          <w:b/>
          <w:i/>
          <w:noProof/>
          <w:sz w:val="28"/>
          <w:szCs w:val="28"/>
        </w:rPr>
      </w:pPr>
    </w:p>
    <w:p w:rsidR="00112C4F" w:rsidRDefault="00112C4F" w:rsidP="00112C4F">
      <w:pPr>
        <w:rPr>
          <w:rFonts w:ascii="PT Astra Serif" w:hAnsi="PT Astra Serif"/>
          <w:b/>
          <w:i/>
          <w:noProof/>
          <w:sz w:val="28"/>
          <w:szCs w:val="28"/>
        </w:rPr>
      </w:pPr>
    </w:p>
    <w:p w:rsidR="00112C4F" w:rsidRPr="00887139" w:rsidRDefault="00112C4F" w:rsidP="00112C4F">
      <w:pPr>
        <w:rPr>
          <w:rFonts w:ascii="PT Astra Serif" w:hAnsi="PT Astra Serif"/>
          <w:b/>
          <w:i/>
          <w:noProof/>
          <w:sz w:val="28"/>
          <w:szCs w:val="28"/>
        </w:rPr>
      </w:pPr>
    </w:p>
    <w:p w:rsidR="00112C4F" w:rsidRPr="00166177" w:rsidRDefault="00112C4F" w:rsidP="00112C4F">
      <w:pPr>
        <w:jc w:val="center"/>
        <w:rPr>
          <w:rFonts w:ascii="PT Astra Serif" w:hAnsi="PT Astra Serif"/>
          <w:b/>
          <w:sz w:val="28"/>
          <w:szCs w:val="28"/>
        </w:rPr>
      </w:pPr>
      <w:r w:rsidRPr="00166177">
        <w:rPr>
          <w:rFonts w:ascii="PT Astra Serif" w:hAnsi="PT Astra Serif"/>
          <w:b/>
          <w:sz w:val="28"/>
          <w:szCs w:val="28"/>
        </w:rPr>
        <w:t xml:space="preserve">Об утверждении правил землепользования и застройки муниципального образования </w:t>
      </w:r>
      <w:proofErr w:type="spellStart"/>
      <w:r>
        <w:rPr>
          <w:rFonts w:ascii="PT Astra Serif" w:hAnsi="PT Astra Serif"/>
          <w:b/>
          <w:sz w:val="28"/>
          <w:szCs w:val="28"/>
        </w:rPr>
        <w:t>Дедиловское</w:t>
      </w:r>
      <w:proofErr w:type="spellEnd"/>
      <w:r>
        <w:rPr>
          <w:rFonts w:ascii="PT Astra Serif" w:hAnsi="PT Astra Serif"/>
          <w:b/>
          <w:sz w:val="28"/>
          <w:szCs w:val="28"/>
        </w:rPr>
        <w:t xml:space="preserve"> </w:t>
      </w:r>
      <w:r w:rsidRPr="00166177">
        <w:rPr>
          <w:rFonts w:ascii="PT Astra Serif" w:hAnsi="PT Astra Serif"/>
          <w:b/>
          <w:sz w:val="28"/>
          <w:szCs w:val="28"/>
        </w:rPr>
        <w:t>Киреевского района</w:t>
      </w:r>
    </w:p>
    <w:p w:rsidR="00112C4F" w:rsidRPr="00166177" w:rsidRDefault="00112C4F" w:rsidP="00112C4F">
      <w:pPr>
        <w:jc w:val="center"/>
        <w:rPr>
          <w:rFonts w:ascii="PT Astra Serif" w:hAnsi="PT Astra Serif"/>
          <w:b/>
          <w:sz w:val="28"/>
          <w:szCs w:val="28"/>
        </w:rPr>
      </w:pPr>
    </w:p>
    <w:p w:rsidR="00112C4F" w:rsidRPr="002D4377" w:rsidRDefault="00112C4F" w:rsidP="00112C4F">
      <w:pPr>
        <w:jc w:val="center"/>
        <w:rPr>
          <w:rFonts w:ascii="PT Astra Serif" w:hAnsi="PT Astra Serif"/>
          <w:b/>
          <w:sz w:val="28"/>
          <w:szCs w:val="28"/>
        </w:rPr>
      </w:pPr>
    </w:p>
    <w:p w:rsidR="00112C4F" w:rsidRPr="00887139" w:rsidRDefault="00112C4F" w:rsidP="00112C4F">
      <w:pPr>
        <w:tabs>
          <w:tab w:val="left" w:pos="567"/>
          <w:tab w:val="left" w:pos="4395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sz w:val="28"/>
          <w:szCs w:val="28"/>
        </w:rPr>
      </w:pPr>
      <w:proofErr w:type="gramStart"/>
      <w:r w:rsidRPr="002D4377">
        <w:rPr>
          <w:rFonts w:ascii="PT Astra Serif" w:hAnsi="PT Astra Serif"/>
          <w:sz w:val="28"/>
          <w:szCs w:val="28"/>
        </w:rPr>
        <w:t>В соответствии со ст</w:t>
      </w:r>
      <w:r>
        <w:rPr>
          <w:rFonts w:ascii="PT Astra Serif" w:hAnsi="PT Astra Serif"/>
          <w:sz w:val="28"/>
          <w:szCs w:val="28"/>
        </w:rPr>
        <w:t xml:space="preserve">. 32 </w:t>
      </w:r>
      <w:r w:rsidRPr="002D4377">
        <w:rPr>
          <w:rFonts w:ascii="PT Astra Serif" w:hAnsi="PT Astra Serif"/>
          <w:sz w:val="28"/>
          <w:szCs w:val="28"/>
        </w:rPr>
        <w:t>Градостроительного кодекса РФ, п</w:t>
      </w:r>
      <w:r>
        <w:rPr>
          <w:rFonts w:ascii="PT Astra Serif" w:hAnsi="PT Astra Serif"/>
          <w:sz w:val="28"/>
          <w:szCs w:val="28"/>
        </w:rPr>
        <w:t>.</w:t>
      </w:r>
      <w:r w:rsidRPr="002D4377">
        <w:rPr>
          <w:rFonts w:ascii="PT Astra Serif" w:hAnsi="PT Astra Serif"/>
          <w:sz w:val="28"/>
          <w:szCs w:val="28"/>
        </w:rPr>
        <w:t> 20 ч</w:t>
      </w:r>
      <w:r>
        <w:rPr>
          <w:rFonts w:ascii="PT Astra Serif" w:hAnsi="PT Astra Serif"/>
          <w:sz w:val="28"/>
          <w:szCs w:val="28"/>
        </w:rPr>
        <w:t>.</w:t>
      </w:r>
      <w:r w:rsidRPr="002D4377">
        <w:rPr>
          <w:rFonts w:ascii="PT Astra Serif" w:hAnsi="PT Astra Serif"/>
          <w:sz w:val="28"/>
          <w:szCs w:val="28"/>
        </w:rPr>
        <w:t xml:space="preserve"> 1 ст</w:t>
      </w:r>
      <w:r>
        <w:rPr>
          <w:rFonts w:ascii="PT Astra Serif" w:hAnsi="PT Astra Serif"/>
          <w:sz w:val="28"/>
          <w:szCs w:val="28"/>
        </w:rPr>
        <w:t>.</w:t>
      </w:r>
      <w:r w:rsidRPr="002D4377">
        <w:rPr>
          <w:rFonts w:ascii="PT Astra Serif" w:hAnsi="PT Astra Serif"/>
          <w:sz w:val="28"/>
          <w:szCs w:val="28"/>
        </w:rPr>
        <w:t xml:space="preserve"> 14 Федерального закона от 06.10.2003 №131-ФЗ «Об общих принципах организации местного самоуправления в Российской Федерации», </w:t>
      </w:r>
      <w:r>
        <w:rPr>
          <w:rFonts w:ascii="PT Astra Serif" w:hAnsi="PT Astra Serif"/>
          <w:sz w:val="28"/>
          <w:szCs w:val="28"/>
        </w:rPr>
        <w:t xml:space="preserve">ст. 20-1 </w:t>
      </w:r>
      <w:r>
        <w:rPr>
          <w:rFonts w:ascii="PT Astra Serif" w:hAnsi="PT Astra Serif" w:cs="PT Astra Serif"/>
          <w:sz w:val="28"/>
          <w:szCs w:val="28"/>
        </w:rPr>
        <w:t>Закона Тульской области от 29.12.2006 N 785-ЗТО «О градостроительной деятельности в Тульской области»,</w:t>
      </w:r>
      <w:r w:rsidRPr="002D4377">
        <w:rPr>
          <w:rFonts w:ascii="PT Astra Serif" w:hAnsi="PT Astra Serif"/>
          <w:sz w:val="28"/>
          <w:szCs w:val="28"/>
        </w:rPr>
        <w:t xml:space="preserve"> учитывая протокол публичных слушаний и заключение о результатах публичных слушаний по </w:t>
      </w:r>
      <w:r>
        <w:rPr>
          <w:rFonts w:ascii="PT Astra Serif" w:hAnsi="PT Astra Serif"/>
          <w:sz w:val="28"/>
          <w:szCs w:val="28"/>
        </w:rPr>
        <w:t>проекту</w:t>
      </w:r>
      <w:r w:rsidRPr="002D4377">
        <w:rPr>
          <w:rFonts w:ascii="PT Astra Serif" w:hAnsi="PT Astra Serif"/>
          <w:sz w:val="28"/>
          <w:szCs w:val="28"/>
        </w:rPr>
        <w:t xml:space="preserve"> правил землепользования и застройки, </w:t>
      </w:r>
      <w:r w:rsidRPr="00887139">
        <w:rPr>
          <w:rFonts w:ascii="PT Astra Serif" w:hAnsi="PT Astra Serif"/>
          <w:bCs/>
          <w:sz w:val="28"/>
          <w:szCs w:val="28"/>
        </w:rPr>
        <w:t>на</w:t>
      </w:r>
      <w:proofErr w:type="gramEnd"/>
      <w:r w:rsidRPr="00887139">
        <w:rPr>
          <w:rFonts w:ascii="PT Astra Serif" w:hAnsi="PT Astra Serif"/>
          <w:bCs/>
          <w:sz w:val="28"/>
          <w:szCs w:val="28"/>
        </w:rPr>
        <w:t xml:space="preserve"> </w:t>
      </w:r>
      <w:proofErr w:type="gramStart"/>
      <w:r w:rsidRPr="00887139">
        <w:rPr>
          <w:rFonts w:ascii="PT Astra Serif" w:hAnsi="PT Astra Serif"/>
          <w:bCs/>
          <w:sz w:val="28"/>
          <w:szCs w:val="28"/>
        </w:rPr>
        <w:t>основании</w:t>
      </w:r>
      <w:proofErr w:type="gramEnd"/>
      <w:r>
        <w:rPr>
          <w:rFonts w:ascii="PT Astra Serif" w:hAnsi="PT Astra Serif"/>
          <w:sz w:val="28"/>
          <w:szCs w:val="28"/>
        </w:rPr>
        <w:t xml:space="preserve"> п. 1 ст. 40</w:t>
      </w:r>
      <w:r w:rsidRPr="00887139">
        <w:rPr>
          <w:rFonts w:ascii="PT Astra Serif" w:hAnsi="PT Astra Serif"/>
          <w:sz w:val="28"/>
          <w:szCs w:val="28"/>
        </w:rPr>
        <w:t xml:space="preserve"> Устава муниципального образования Киреевский район, администрация муниципального образования Киреевский район ПОСТАНОВЛЯЕТ:</w:t>
      </w:r>
    </w:p>
    <w:p w:rsidR="00112C4F" w:rsidRPr="002D4377" w:rsidRDefault="00112C4F" w:rsidP="00112C4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2D4377">
        <w:rPr>
          <w:rFonts w:ascii="PT Astra Serif" w:hAnsi="PT Astra Serif"/>
          <w:sz w:val="28"/>
          <w:szCs w:val="28"/>
        </w:rPr>
        <w:t xml:space="preserve">1. </w:t>
      </w:r>
      <w:r>
        <w:rPr>
          <w:rFonts w:ascii="PT Astra Serif" w:hAnsi="PT Astra Serif"/>
          <w:sz w:val="28"/>
          <w:szCs w:val="28"/>
        </w:rPr>
        <w:t xml:space="preserve">Утвердить Правила землепользования и застройки муниципального образования </w:t>
      </w:r>
      <w:proofErr w:type="spellStart"/>
      <w:r w:rsidR="007A03DB">
        <w:rPr>
          <w:rFonts w:ascii="PT Astra Serif" w:hAnsi="PT Astra Serif"/>
          <w:sz w:val="28"/>
          <w:szCs w:val="28"/>
        </w:rPr>
        <w:t>Дедиловское</w:t>
      </w:r>
      <w:proofErr w:type="spellEnd"/>
      <w:r>
        <w:rPr>
          <w:rFonts w:ascii="PT Astra Serif" w:hAnsi="PT Astra Serif"/>
          <w:sz w:val="28"/>
          <w:szCs w:val="28"/>
        </w:rPr>
        <w:t xml:space="preserve"> Киреевского района</w:t>
      </w:r>
      <w:r w:rsidRPr="002D4377">
        <w:rPr>
          <w:rFonts w:ascii="PT Astra Serif" w:hAnsi="PT Astra Serif"/>
          <w:sz w:val="28"/>
          <w:szCs w:val="28"/>
        </w:rPr>
        <w:t xml:space="preserve"> (приложение).</w:t>
      </w:r>
    </w:p>
    <w:p w:rsidR="00112C4F" w:rsidRPr="002D4377" w:rsidRDefault="00112C4F" w:rsidP="00112C4F">
      <w:pPr>
        <w:pStyle w:val="ConsPlusNormal"/>
        <w:ind w:firstLine="709"/>
        <w:jc w:val="both"/>
        <w:rPr>
          <w:rFonts w:ascii="PT Astra Serif" w:hAnsi="PT Astra Serif"/>
        </w:rPr>
      </w:pPr>
      <w:r w:rsidRPr="002D4377">
        <w:rPr>
          <w:rFonts w:ascii="PT Astra Serif" w:hAnsi="PT Astra Serif"/>
        </w:rPr>
        <w:t xml:space="preserve">2. </w:t>
      </w:r>
      <w:proofErr w:type="gramStart"/>
      <w:r w:rsidRPr="002D4377">
        <w:rPr>
          <w:rFonts w:ascii="PT Astra Serif" w:hAnsi="PT Astra Serif"/>
        </w:rPr>
        <w:t>Разместить</w:t>
      </w:r>
      <w:proofErr w:type="gramEnd"/>
      <w:r w:rsidRPr="002D4377">
        <w:rPr>
          <w:rFonts w:ascii="PT Astra Serif" w:hAnsi="PT Astra Serif"/>
        </w:rPr>
        <w:t xml:space="preserve"> настоящее </w:t>
      </w:r>
      <w:r>
        <w:rPr>
          <w:rFonts w:ascii="PT Astra Serif" w:hAnsi="PT Astra Serif"/>
        </w:rPr>
        <w:t>постановление</w:t>
      </w:r>
      <w:r w:rsidRPr="002D4377">
        <w:rPr>
          <w:rFonts w:ascii="PT Astra Serif" w:hAnsi="PT Astra Serif"/>
        </w:rPr>
        <w:t xml:space="preserve"> на официальном сайте муниципального образования Киреевский район (</w:t>
      </w:r>
      <w:r w:rsidRPr="002D4377">
        <w:rPr>
          <w:rFonts w:ascii="PT Astra Serif" w:hAnsi="PT Astra Serif"/>
          <w:lang w:val="en-US"/>
        </w:rPr>
        <w:t>www</w:t>
      </w:r>
      <w:r w:rsidRPr="002D4377">
        <w:rPr>
          <w:rFonts w:ascii="PT Astra Serif" w:hAnsi="PT Astra Serif"/>
        </w:rPr>
        <w:t>.</w:t>
      </w:r>
      <w:proofErr w:type="spellStart"/>
      <w:r w:rsidRPr="002D4377">
        <w:rPr>
          <w:rFonts w:ascii="PT Astra Serif" w:hAnsi="PT Astra Serif"/>
        </w:rPr>
        <w:t>kireevsk.tularegion.ru</w:t>
      </w:r>
      <w:proofErr w:type="spellEnd"/>
      <w:r w:rsidRPr="002D4377">
        <w:rPr>
          <w:rFonts w:ascii="PT Astra Serif" w:hAnsi="PT Astra Serif"/>
        </w:rPr>
        <w:t>).</w:t>
      </w:r>
    </w:p>
    <w:p w:rsidR="00112C4F" w:rsidRDefault="00112C4F" w:rsidP="00112C4F">
      <w:pPr>
        <w:pStyle w:val="ConsPlusNormal"/>
        <w:ind w:firstLine="709"/>
        <w:jc w:val="both"/>
        <w:rPr>
          <w:rFonts w:ascii="PT Astra Serif" w:hAnsi="PT Astra Serif"/>
        </w:rPr>
      </w:pPr>
      <w:r w:rsidRPr="002D4377">
        <w:rPr>
          <w:rFonts w:ascii="PT Astra Serif" w:hAnsi="PT Astra Serif"/>
        </w:rPr>
        <w:t xml:space="preserve">3. Настоящее </w:t>
      </w:r>
      <w:r>
        <w:rPr>
          <w:rFonts w:ascii="PT Astra Serif" w:hAnsi="PT Astra Serif"/>
        </w:rPr>
        <w:t>постановление</w:t>
      </w:r>
      <w:r w:rsidRPr="002D4377">
        <w:rPr>
          <w:rFonts w:ascii="PT Astra Serif" w:hAnsi="PT Astra Serif"/>
        </w:rPr>
        <w:t xml:space="preserve"> вступает в силу со дня обнародования.</w:t>
      </w:r>
    </w:p>
    <w:p w:rsidR="00112C4F" w:rsidRDefault="00112C4F" w:rsidP="00112C4F">
      <w:pPr>
        <w:pStyle w:val="ConsPlusNormal"/>
        <w:ind w:firstLine="709"/>
        <w:jc w:val="both"/>
        <w:rPr>
          <w:rFonts w:ascii="PT Astra Serif" w:hAnsi="PT Astra Serif"/>
        </w:rPr>
      </w:pPr>
    </w:p>
    <w:p w:rsidR="00112C4F" w:rsidRPr="00887139" w:rsidRDefault="00112C4F" w:rsidP="00112C4F">
      <w:pPr>
        <w:autoSpaceDE w:val="0"/>
        <w:autoSpaceDN w:val="0"/>
        <w:adjustRightInd w:val="0"/>
        <w:jc w:val="both"/>
        <w:outlineLvl w:val="1"/>
        <w:rPr>
          <w:rFonts w:ascii="PT Astra Serif" w:hAnsi="PT Astra Serif"/>
          <w:b/>
          <w:sz w:val="28"/>
          <w:szCs w:val="28"/>
        </w:rPr>
      </w:pPr>
      <w:r w:rsidRPr="00887139">
        <w:rPr>
          <w:rFonts w:ascii="PT Astra Serif" w:hAnsi="PT Astra Serif"/>
          <w:b/>
          <w:sz w:val="28"/>
          <w:szCs w:val="28"/>
        </w:rPr>
        <w:t xml:space="preserve">       </w:t>
      </w:r>
      <w:r>
        <w:rPr>
          <w:rFonts w:ascii="PT Astra Serif" w:hAnsi="PT Astra Serif"/>
          <w:b/>
          <w:sz w:val="28"/>
          <w:szCs w:val="28"/>
        </w:rPr>
        <w:t>Глава</w:t>
      </w:r>
      <w:r w:rsidRPr="00887139">
        <w:rPr>
          <w:rFonts w:ascii="PT Astra Serif" w:hAnsi="PT Astra Serif"/>
          <w:b/>
          <w:sz w:val="28"/>
          <w:szCs w:val="28"/>
        </w:rPr>
        <w:t xml:space="preserve"> администрации </w:t>
      </w:r>
    </w:p>
    <w:p w:rsidR="00112C4F" w:rsidRPr="00887139" w:rsidRDefault="00112C4F" w:rsidP="00112C4F">
      <w:pPr>
        <w:autoSpaceDE w:val="0"/>
        <w:autoSpaceDN w:val="0"/>
        <w:adjustRightInd w:val="0"/>
        <w:jc w:val="both"/>
        <w:outlineLvl w:val="1"/>
        <w:rPr>
          <w:rFonts w:ascii="PT Astra Serif" w:hAnsi="PT Astra Serif"/>
          <w:b/>
          <w:sz w:val="28"/>
          <w:szCs w:val="28"/>
        </w:rPr>
      </w:pPr>
      <w:r w:rsidRPr="00887139">
        <w:rPr>
          <w:rFonts w:ascii="PT Astra Serif" w:hAnsi="PT Astra Serif"/>
          <w:b/>
          <w:sz w:val="28"/>
          <w:szCs w:val="28"/>
        </w:rPr>
        <w:t xml:space="preserve">муниципального образования </w:t>
      </w:r>
    </w:p>
    <w:p w:rsidR="00112C4F" w:rsidRPr="00887139" w:rsidRDefault="00112C4F" w:rsidP="00112C4F">
      <w:pPr>
        <w:autoSpaceDE w:val="0"/>
        <w:autoSpaceDN w:val="0"/>
        <w:adjustRightInd w:val="0"/>
        <w:jc w:val="both"/>
        <w:outlineLvl w:val="1"/>
        <w:rPr>
          <w:rFonts w:ascii="PT Astra Serif" w:hAnsi="PT Astra Serif"/>
          <w:b/>
          <w:sz w:val="28"/>
          <w:szCs w:val="28"/>
        </w:rPr>
      </w:pPr>
      <w:r w:rsidRPr="00887139">
        <w:rPr>
          <w:rFonts w:ascii="PT Astra Serif" w:hAnsi="PT Astra Serif"/>
          <w:b/>
          <w:sz w:val="28"/>
          <w:szCs w:val="28"/>
        </w:rPr>
        <w:t xml:space="preserve">        Киреевский район              </w:t>
      </w:r>
      <w:r>
        <w:rPr>
          <w:rFonts w:ascii="PT Astra Serif" w:hAnsi="PT Astra Serif"/>
          <w:b/>
          <w:sz w:val="28"/>
          <w:szCs w:val="28"/>
        </w:rPr>
        <w:t xml:space="preserve">     </w:t>
      </w:r>
      <w:r w:rsidRPr="00887139">
        <w:rPr>
          <w:rFonts w:ascii="PT Astra Serif" w:hAnsi="PT Astra Serif"/>
          <w:b/>
          <w:sz w:val="28"/>
          <w:szCs w:val="28"/>
        </w:rPr>
        <w:t xml:space="preserve">                   </w:t>
      </w:r>
      <w:r>
        <w:rPr>
          <w:rFonts w:ascii="PT Astra Serif" w:hAnsi="PT Astra Serif"/>
          <w:b/>
          <w:sz w:val="28"/>
          <w:szCs w:val="28"/>
        </w:rPr>
        <w:t xml:space="preserve"> </w:t>
      </w:r>
      <w:r w:rsidRPr="00887139">
        <w:rPr>
          <w:rFonts w:ascii="PT Astra Serif" w:hAnsi="PT Astra Serif"/>
          <w:b/>
          <w:sz w:val="28"/>
          <w:szCs w:val="28"/>
        </w:rPr>
        <w:t xml:space="preserve">                </w:t>
      </w:r>
      <w:r>
        <w:rPr>
          <w:rFonts w:ascii="PT Astra Serif" w:hAnsi="PT Astra Serif"/>
          <w:b/>
          <w:sz w:val="28"/>
          <w:szCs w:val="28"/>
        </w:rPr>
        <w:t xml:space="preserve">     </w:t>
      </w:r>
      <w:r w:rsidRPr="00887139">
        <w:rPr>
          <w:rFonts w:ascii="PT Astra Serif" w:hAnsi="PT Astra Serif"/>
          <w:b/>
          <w:sz w:val="28"/>
          <w:szCs w:val="28"/>
        </w:rPr>
        <w:t xml:space="preserve">  И.В. </w:t>
      </w:r>
      <w:proofErr w:type="spellStart"/>
      <w:r>
        <w:rPr>
          <w:rFonts w:ascii="PT Astra Serif" w:hAnsi="PT Astra Serif"/>
          <w:b/>
          <w:sz w:val="28"/>
          <w:szCs w:val="28"/>
        </w:rPr>
        <w:t>Цховребов</w:t>
      </w:r>
      <w:proofErr w:type="spellEnd"/>
    </w:p>
    <w:p w:rsidR="00112C4F" w:rsidRPr="002D4377" w:rsidRDefault="00112C4F" w:rsidP="00112C4F">
      <w:pPr>
        <w:pStyle w:val="ConsPlusNormal"/>
        <w:ind w:firstLine="709"/>
        <w:jc w:val="both"/>
        <w:rPr>
          <w:rFonts w:ascii="PT Astra Serif" w:hAnsi="PT Astra Serif"/>
        </w:rPr>
      </w:pPr>
    </w:p>
    <w:p w:rsidR="00ED651A" w:rsidRDefault="00ED651A" w:rsidP="00F52C71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7A03DB" w:rsidRDefault="007A03DB" w:rsidP="00F52C71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7A03DB" w:rsidRDefault="007A03DB" w:rsidP="00F52C71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F52C71" w:rsidRPr="003F3286" w:rsidRDefault="00F52C71" w:rsidP="00F52C71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lastRenderedPageBreak/>
        <w:t>Приложение</w:t>
      </w:r>
      <w:r w:rsidR="00B40147">
        <w:rPr>
          <w:rFonts w:ascii="PT Astra Serif" w:hAnsi="PT Astra Serif"/>
          <w:sz w:val="28"/>
          <w:szCs w:val="28"/>
        </w:rPr>
        <w:t xml:space="preserve"> 2 </w:t>
      </w:r>
    </w:p>
    <w:p w:rsidR="00F52C71" w:rsidRPr="003F3286" w:rsidRDefault="00F52C71" w:rsidP="00F52C71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 к постановлению главы </w:t>
      </w:r>
    </w:p>
    <w:p w:rsidR="00F52C71" w:rsidRPr="003F3286" w:rsidRDefault="00F52C71" w:rsidP="00F52C71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муниципального образования</w:t>
      </w:r>
    </w:p>
    <w:p w:rsidR="00F52C71" w:rsidRPr="003F3286" w:rsidRDefault="00F52C71" w:rsidP="00F52C71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Киреевский район</w:t>
      </w:r>
    </w:p>
    <w:p w:rsidR="007A03DB" w:rsidRPr="003F3286" w:rsidRDefault="007A03DB" w:rsidP="007A03DB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от </w:t>
      </w:r>
      <w:r>
        <w:rPr>
          <w:rFonts w:ascii="PT Astra Serif" w:hAnsi="PT Astra Serif"/>
          <w:sz w:val="28"/>
          <w:szCs w:val="28"/>
        </w:rPr>
        <w:t>01.06.2022</w:t>
      </w:r>
      <w:r w:rsidRPr="003F3286">
        <w:rPr>
          <w:rFonts w:ascii="PT Astra Serif" w:hAnsi="PT Astra Serif"/>
          <w:sz w:val="28"/>
          <w:szCs w:val="28"/>
        </w:rPr>
        <w:t xml:space="preserve"> №</w:t>
      </w:r>
      <w:r>
        <w:rPr>
          <w:rFonts w:ascii="PT Astra Serif" w:hAnsi="PT Astra Serif"/>
          <w:sz w:val="28"/>
          <w:szCs w:val="28"/>
        </w:rPr>
        <w:t xml:space="preserve"> 9</w:t>
      </w:r>
    </w:p>
    <w:p w:rsidR="0090662B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F3286" w:rsidRDefault="003F3286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F3286" w:rsidRPr="003F3286" w:rsidRDefault="003F3286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90662B" w:rsidRPr="003F3286" w:rsidRDefault="0090662B" w:rsidP="00434BDB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3F3286">
        <w:rPr>
          <w:rFonts w:ascii="PT Astra Serif" w:hAnsi="PT Astra Serif"/>
          <w:b/>
          <w:sz w:val="28"/>
          <w:szCs w:val="28"/>
        </w:rPr>
        <w:t>КОМИССИЯ</w:t>
      </w:r>
    </w:p>
    <w:p w:rsidR="0090662B" w:rsidRPr="003F3286" w:rsidRDefault="0090662B" w:rsidP="00434BDB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3F3286">
        <w:rPr>
          <w:rFonts w:ascii="PT Astra Serif" w:hAnsi="PT Astra Serif"/>
          <w:b/>
          <w:sz w:val="28"/>
          <w:szCs w:val="28"/>
        </w:rPr>
        <w:t xml:space="preserve">по подготовке и проведению публичных слушаний </w:t>
      </w:r>
    </w:p>
    <w:p w:rsidR="00221DDE" w:rsidRDefault="00F52C71" w:rsidP="00434BDB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F52C71">
        <w:rPr>
          <w:rFonts w:ascii="PT Astra Serif" w:hAnsi="PT Astra Serif"/>
          <w:b/>
          <w:sz w:val="28"/>
          <w:szCs w:val="28"/>
        </w:rPr>
        <w:t xml:space="preserve">по </w:t>
      </w:r>
      <w:r w:rsidR="0050752D" w:rsidRPr="00E250D2">
        <w:rPr>
          <w:rFonts w:ascii="PT Astra Serif" w:hAnsi="PT Astra Serif"/>
          <w:b/>
          <w:sz w:val="28"/>
          <w:szCs w:val="28"/>
        </w:rPr>
        <w:t xml:space="preserve">обсуждению </w:t>
      </w:r>
      <w:r w:rsidR="00241DCB" w:rsidRPr="00E250D2">
        <w:rPr>
          <w:rFonts w:ascii="PT Astra Serif" w:hAnsi="PT Astra Serif"/>
          <w:b/>
          <w:sz w:val="28"/>
          <w:szCs w:val="28"/>
        </w:rPr>
        <w:t xml:space="preserve">проекта </w:t>
      </w:r>
      <w:r w:rsidR="00241DCB">
        <w:rPr>
          <w:rFonts w:ascii="PT Astra Serif" w:hAnsi="PT Astra Serif"/>
          <w:b/>
          <w:sz w:val="28"/>
          <w:szCs w:val="28"/>
        </w:rPr>
        <w:t xml:space="preserve">постановления администрации </w:t>
      </w:r>
      <w:r w:rsidR="00241DCB">
        <w:rPr>
          <w:rFonts w:ascii="PT Astra Serif" w:hAnsi="PT Astra Serif"/>
          <w:sz w:val="28"/>
          <w:szCs w:val="28"/>
        </w:rPr>
        <w:t xml:space="preserve"> </w:t>
      </w:r>
      <w:r w:rsidR="00241DCB" w:rsidRPr="00896B3A">
        <w:rPr>
          <w:rFonts w:ascii="PT Astra Serif" w:hAnsi="PT Astra Serif"/>
          <w:b/>
          <w:sz w:val="28"/>
          <w:szCs w:val="28"/>
        </w:rPr>
        <w:t>муниципального образования Киреевский район «</w:t>
      </w:r>
      <w:r w:rsidR="00241DCB" w:rsidRPr="00166177">
        <w:rPr>
          <w:rFonts w:ascii="PT Astra Serif" w:hAnsi="PT Astra Serif"/>
          <w:b/>
          <w:sz w:val="28"/>
          <w:szCs w:val="28"/>
        </w:rPr>
        <w:t xml:space="preserve">Об утверждении </w:t>
      </w:r>
      <w:r w:rsidR="00241DCB">
        <w:rPr>
          <w:rFonts w:ascii="PT Astra Serif" w:hAnsi="PT Astra Serif"/>
          <w:b/>
          <w:sz w:val="28"/>
          <w:szCs w:val="28"/>
        </w:rPr>
        <w:t xml:space="preserve">правил землепользования и застройки </w:t>
      </w:r>
      <w:r w:rsidR="00241DCB" w:rsidRPr="00166177">
        <w:rPr>
          <w:rFonts w:ascii="PT Astra Serif" w:hAnsi="PT Astra Serif"/>
          <w:b/>
          <w:sz w:val="28"/>
          <w:szCs w:val="28"/>
        </w:rPr>
        <w:t xml:space="preserve"> муниципального образования </w:t>
      </w:r>
      <w:proofErr w:type="spellStart"/>
      <w:r w:rsidR="00241DCB">
        <w:rPr>
          <w:rFonts w:ascii="PT Astra Serif" w:hAnsi="PT Astra Serif"/>
          <w:b/>
          <w:sz w:val="28"/>
          <w:szCs w:val="28"/>
        </w:rPr>
        <w:t>Дедиловское</w:t>
      </w:r>
      <w:proofErr w:type="spellEnd"/>
      <w:r w:rsidR="00241DCB" w:rsidRPr="00166177">
        <w:rPr>
          <w:rFonts w:ascii="PT Astra Serif" w:hAnsi="PT Astra Serif"/>
          <w:b/>
          <w:sz w:val="28"/>
          <w:szCs w:val="28"/>
        </w:rPr>
        <w:t xml:space="preserve"> Киреевского района</w:t>
      </w:r>
      <w:r w:rsidR="00241DCB">
        <w:rPr>
          <w:rFonts w:ascii="PT Astra Serif" w:hAnsi="PT Astra Serif"/>
          <w:b/>
          <w:sz w:val="28"/>
          <w:szCs w:val="28"/>
        </w:rPr>
        <w:t>»</w:t>
      </w:r>
    </w:p>
    <w:p w:rsidR="00241DCB" w:rsidRPr="003F3286" w:rsidRDefault="00241DCB" w:rsidP="00434BDB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</w:p>
    <w:tbl>
      <w:tblPr>
        <w:tblStyle w:val="ad"/>
        <w:tblW w:w="0" w:type="auto"/>
        <w:jc w:val="center"/>
        <w:tblLook w:val="04A0"/>
      </w:tblPr>
      <w:tblGrid>
        <w:gridCol w:w="2114"/>
        <w:gridCol w:w="4556"/>
        <w:gridCol w:w="3184"/>
      </w:tblGrid>
      <w:tr w:rsidR="00F52C71" w:rsidRPr="003F3286" w:rsidTr="00F52C71">
        <w:trPr>
          <w:trHeight w:val="585"/>
          <w:jc w:val="center"/>
        </w:trPr>
        <w:tc>
          <w:tcPr>
            <w:tcW w:w="2114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Default="00221DDE" w:rsidP="00F52C71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Мосолов Сергей Викторович</w:t>
            </w:r>
          </w:p>
        </w:tc>
        <w:tc>
          <w:tcPr>
            <w:tcW w:w="4556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Default="00F52C71" w:rsidP="00221DDE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Глава муниципального образования </w:t>
            </w:r>
            <w:proofErr w:type="spellStart"/>
            <w:r w:rsidR="00221DDE">
              <w:rPr>
                <w:rFonts w:ascii="PT Astra Serif" w:hAnsi="PT Astra Serif"/>
                <w:sz w:val="28"/>
                <w:szCs w:val="28"/>
              </w:rPr>
              <w:t>Дедиловское</w:t>
            </w:r>
            <w:proofErr w:type="spellEnd"/>
            <w:r w:rsidR="00221DDE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z w:val="28"/>
                <w:szCs w:val="28"/>
              </w:rPr>
              <w:t>Киреевского района</w:t>
            </w:r>
          </w:p>
        </w:tc>
        <w:tc>
          <w:tcPr>
            <w:tcW w:w="3184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Председатель</w:t>
            </w:r>
          </w:p>
        </w:tc>
      </w:tr>
      <w:tr w:rsidR="00F52C71" w:rsidRPr="003F3286" w:rsidTr="00F52C71">
        <w:trPr>
          <w:trHeight w:val="105"/>
          <w:jc w:val="center"/>
        </w:trPr>
        <w:tc>
          <w:tcPr>
            <w:tcW w:w="2114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Pr="003F3286" w:rsidRDefault="00221DDE" w:rsidP="00F52C71">
            <w:pPr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Рулевская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Ольга Сергеевна</w:t>
            </w:r>
          </w:p>
        </w:tc>
        <w:tc>
          <w:tcPr>
            <w:tcW w:w="4556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Pr="003F3286" w:rsidRDefault="00F52C71" w:rsidP="000F1B7C">
            <w:pPr>
              <w:rPr>
                <w:rFonts w:ascii="PT Astra Serif" w:hAnsi="PT Astra Serif"/>
                <w:sz w:val="28"/>
                <w:szCs w:val="28"/>
              </w:rPr>
            </w:pPr>
            <w:r w:rsidRPr="003F3286">
              <w:rPr>
                <w:rFonts w:ascii="PT Astra Serif" w:hAnsi="PT Astra Serif"/>
                <w:sz w:val="28"/>
                <w:szCs w:val="28"/>
              </w:rPr>
              <w:t xml:space="preserve">Глава администрации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муниципального образования </w:t>
            </w:r>
            <w:proofErr w:type="spellStart"/>
            <w:r w:rsidR="00221DDE">
              <w:rPr>
                <w:rFonts w:ascii="PT Astra Serif" w:hAnsi="PT Astra Serif"/>
                <w:sz w:val="28"/>
                <w:szCs w:val="28"/>
              </w:rPr>
              <w:t>Дедиловское</w:t>
            </w:r>
            <w:proofErr w:type="spellEnd"/>
            <w:r w:rsidR="0050752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Киреевского района</w:t>
            </w:r>
          </w:p>
        </w:tc>
        <w:tc>
          <w:tcPr>
            <w:tcW w:w="3184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Pr="003F3286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Заместитель председателя</w:t>
            </w:r>
          </w:p>
        </w:tc>
      </w:tr>
      <w:tr w:rsidR="00F52C71" w:rsidRPr="003F3286" w:rsidTr="00F52C71">
        <w:trPr>
          <w:jc w:val="center"/>
        </w:trPr>
        <w:tc>
          <w:tcPr>
            <w:tcW w:w="2114" w:type="dxa"/>
          </w:tcPr>
          <w:p w:rsidR="00F52C71" w:rsidRPr="003F3286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3F3286">
              <w:rPr>
                <w:rFonts w:ascii="PT Astra Serif" w:hAnsi="PT Astra Serif"/>
                <w:sz w:val="28"/>
                <w:szCs w:val="28"/>
              </w:rPr>
              <w:t>Горяченков</w:t>
            </w:r>
            <w:proofErr w:type="spellEnd"/>
            <w:r w:rsidRPr="003F3286">
              <w:rPr>
                <w:rFonts w:ascii="PT Astra Serif" w:hAnsi="PT Astra Serif"/>
                <w:sz w:val="28"/>
                <w:szCs w:val="28"/>
              </w:rPr>
              <w:t xml:space="preserve"> Иван Юрьевич</w:t>
            </w:r>
          </w:p>
        </w:tc>
        <w:tc>
          <w:tcPr>
            <w:tcW w:w="4556" w:type="dxa"/>
          </w:tcPr>
          <w:p w:rsidR="00F52C71" w:rsidRPr="003F3286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r w:rsidRPr="003F3286">
              <w:rPr>
                <w:rFonts w:ascii="PT Astra Serif" w:hAnsi="PT Astra Serif"/>
                <w:sz w:val="28"/>
                <w:szCs w:val="28"/>
              </w:rPr>
              <w:t xml:space="preserve">Начальник отдела архитектуры и градостроительства администрации </w:t>
            </w:r>
            <w:proofErr w:type="gramStart"/>
            <w:r w:rsidRPr="003F3286">
              <w:rPr>
                <w:rFonts w:ascii="PT Astra Serif" w:hAnsi="PT Astra Serif"/>
                <w:sz w:val="28"/>
                <w:szCs w:val="28"/>
              </w:rPr>
              <w:t>м</w:t>
            </w:r>
            <w:proofErr w:type="gramEnd"/>
            <w:r w:rsidRPr="003F3286">
              <w:rPr>
                <w:rFonts w:ascii="PT Astra Serif" w:hAnsi="PT Astra Serif"/>
                <w:sz w:val="28"/>
                <w:szCs w:val="28"/>
              </w:rPr>
              <w:t>.о. Киреевский район</w:t>
            </w:r>
          </w:p>
        </w:tc>
        <w:tc>
          <w:tcPr>
            <w:tcW w:w="3184" w:type="dxa"/>
          </w:tcPr>
          <w:p w:rsidR="00F52C71" w:rsidRPr="003F3286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Секретарь</w:t>
            </w:r>
          </w:p>
        </w:tc>
      </w:tr>
      <w:tr w:rsidR="00F52C71" w:rsidRPr="003F3286" w:rsidTr="00F52C71">
        <w:trPr>
          <w:trHeight w:val="585"/>
          <w:jc w:val="center"/>
        </w:trPr>
        <w:tc>
          <w:tcPr>
            <w:tcW w:w="2114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Pr="003F3286" w:rsidRDefault="00221DDE" w:rsidP="00F52C71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Васильева Марина Николаевна</w:t>
            </w:r>
          </w:p>
        </w:tc>
        <w:tc>
          <w:tcPr>
            <w:tcW w:w="4556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Pr="003F3286" w:rsidRDefault="00F52C71" w:rsidP="000F1B7C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Депутат Собрания депутатов муниципального образования </w:t>
            </w:r>
            <w:proofErr w:type="spellStart"/>
            <w:r w:rsidR="00221DDE">
              <w:rPr>
                <w:rFonts w:ascii="PT Astra Serif" w:hAnsi="PT Astra Serif"/>
                <w:sz w:val="28"/>
                <w:szCs w:val="28"/>
              </w:rPr>
              <w:t>Дедиловское</w:t>
            </w:r>
            <w:proofErr w:type="spellEnd"/>
            <w:r w:rsidR="000F1B7C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Киреевского района</w:t>
            </w:r>
          </w:p>
        </w:tc>
        <w:tc>
          <w:tcPr>
            <w:tcW w:w="3184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Член</w:t>
            </w:r>
          </w:p>
        </w:tc>
      </w:tr>
      <w:tr w:rsidR="00F52C71" w:rsidRPr="003F3286" w:rsidTr="00F52C71">
        <w:trPr>
          <w:jc w:val="center"/>
        </w:trPr>
        <w:tc>
          <w:tcPr>
            <w:tcW w:w="2114" w:type="dxa"/>
          </w:tcPr>
          <w:p w:rsidR="00F52C71" w:rsidRPr="003F3286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r w:rsidRPr="003F3286">
              <w:rPr>
                <w:rFonts w:ascii="PT Astra Serif" w:hAnsi="PT Astra Serif"/>
                <w:sz w:val="28"/>
                <w:szCs w:val="28"/>
              </w:rPr>
              <w:t>Михайлова Виктория Евгеньевна</w:t>
            </w:r>
          </w:p>
        </w:tc>
        <w:tc>
          <w:tcPr>
            <w:tcW w:w="4556" w:type="dxa"/>
          </w:tcPr>
          <w:p w:rsidR="00F52C71" w:rsidRPr="003F3286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r w:rsidRPr="003F3286">
              <w:rPr>
                <w:rFonts w:ascii="PT Astra Serif" w:hAnsi="PT Astra Serif"/>
                <w:sz w:val="28"/>
                <w:szCs w:val="28"/>
              </w:rPr>
              <w:t xml:space="preserve">Председатель комитета по взаимодействию с органами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местного самоуправления </w:t>
            </w:r>
            <w:r w:rsidRPr="003F3286">
              <w:rPr>
                <w:rFonts w:ascii="PT Astra Serif" w:hAnsi="PT Astra Serif"/>
                <w:sz w:val="28"/>
                <w:szCs w:val="28"/>
              </w:rPr>
              <w:t xml:space="preserve"> и орг</w:t>
            </w:r>
            <w:r>
              <w:rPr>
                <w:rFonts w:ascii="PT Astra Serif" w:hAnsi="PT Astra Serif"/>
                <w:sz w:val="28"/>
                <w:szCs w:val="28"/>
              </w:rPr>
              <w:t>анизационно работе</w:t>
            </w:r>
          </w:p>
        </w:tc>
        <w:tc>
          <w:tcPr>
            <w:tcW w:w="3184" w:type="dxa"/>
          </w:tcPr>
          <w:p w:rsidR="00F52C71" w:rsidRPr="003F3286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Член</w:t>
            </w:r>
          </w:p>
        </w:tc>
      </w:tr>
    </w:tbl>
    <w:p w:rsidR="0090662B" w:rsidRPr="003F3286" w:rsidRDefault="0090662B" w:rsidP="00434BDB">
      <w:pPr>
        <w:ind w:firstLine="567"/>
        <w:rPr>
          <w:rFonts w:ascii="PT Astra Serif" w:hAnsi="PT Astra Serif"/>
          <w:b/>
          <w:sz w:val="28"/>
          <w:szCs w:val="28"/>
        </w:rPr>
      </w:pPr>
    </w:p>
    <w:p w:rsidR="0090662B" w:rsidRPr="003F3286" w:rsidRDefault="0090662B" w:rsidP="00434BDB">
      <w:pPr>
        <w:ind w:firstLine="567"/>
        <w:rPr>
          <w:rFonts w:ascii="PT Astra Serif" w:hAnsi="PT Astra Serif"/>
          <w:b/>
          <w:sz w:val="28"/>
          <w:szCs w:val="28"/>
        </w:rPr>
      </w:pPr>
    </w:p>
    <w:p w:rsidR="0090662B" w:rsidRPr="003F3286" w:rsidRDefault="0090662B" w:rsidP="00434BDB">
      <w:pPr>
        <w:ind w:firstLine="567"/>
        <w:rPr>
          <w:rFonts w:ascii="PT Astra Serif" w:hAnsi="PT Astra Serif"/>
          <w:sz w:val="28"/>
          <w:szCs w:val="28"/>
        </w:rPr>
      </w:pPr>
    </w:p>
    <w:p w:rsidR="0090662B" w:rsidRPr="003F3286" w:rsidRDefault="0090662B" w:rsidP="00434BDB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3F3286">
        <w:rPr>
          <w:rFonts w:ascii="PT Astra Serif" w:hAnsi="PT Astra Serif"/>
          <w:b/>
          <w:sz w:val="28"/>
          <w:szCs w:val="28"/>
        </w:rPr>
        <w:t>_________________</w:t>
      </w:r>
    </w:p>
    <w:p w:rsidR="00E20022" w:rsidRDefault="00E20022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50752D" w:rsidRDefault="0050752D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50752D" w:rsidRDefault="0050752D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50752D" w:rsidRDefault="0050752D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50752D" w:rsidRDefault="0050752D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50752D" w:rsidRDefault="0050752D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50752D" w:rsidRPr="003F3286" w:rsidRDefault="0050752D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sectPr w:rsidR="0050752D" w:rsidRPr="003F3286" w:rsidSect="003B6A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203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87A7B"/>
    <w:multiLevelType w:val="hybridMultilevel"/>
    <w:tmpl w:val="83BC3DC0"/>
    <w:lvl w:ilvl="0" w:tplc="5492F020">
      <w:start w:val="29"/>
      <w:numFmt w:val="decimal"/>
      <w:lvlText w:val="%1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>
    <w:nsid w:val="0399231C"/>
    <w:multiLevelType w:val="hybridMultilevel"/>
    <w:tmpl w:val="F918C6F0"/>
    <w:lvl w:ilvl="0" w:tplc="6FD4B42E">
      <w:start w:val="1"/>
      <w:numFmt w:val="decimal"/>
      <w:lvlText w:val="%1."/>
      <w:lvlJc w:val="left"/>
      <w:pPr>
        <w:tabs>
          <w:tab w:val="num" w:pos="1050"/>
        </w:tabs>
        <w:ind w:left="105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2">
    <w:nsid w:val="0AB15389"/>
    <w:multiLevelType w:val="hybridMultilevel"/>
    <w:tmpl w:val="9ADA2E9E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5423C67"/>
    <w:multiLevelType w:val="hybridMultilevel"/>
    <w:tmpl w:val="F918C6F0"/>
    <w:lvl w:ilvl="0" w:tplc="6FD4B42E">
      <w:start w:val="1"/>
      <w:numFmt w:val="decimal"/>
      <w:lvlText w:val="%1."/>
      <w:lvlJc w:val="left"/>
      <w:pPr>
        <w:tabs>
          <w:tab w:val="num" w:pos="1050"/>
        </w:tabs>
        <w:ind w:left="105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4">
    <w:nsid w:val="20AC2FD0"/>
    <w:multiLevelType w:val="hybridMultilevel"/>
    <w:tmpl w:val="4ADE85E2"/>
    <w:lvl w:ilvl="0" w:tplc="4FC6E874">
      <w:start w:val="25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>
    <w:nsid w:val="245930F4"/>
    <w:multiLevelType w:val="hybridMultilevel"/>
    <w:tmpl w:val="3C38AC22"/>
    <w:lvl w:ilvl="0" w:tplc="6576C59A">
      <w:start w:val="5"/>
      <w:numFmt w:val="decimalZero"/>
      <w:lvlText w:val="%1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6">
    <w:nsid w:val="32937B1E"/>
    <w:multiLevelType w:val="hybridMultilevel"/>
    <w:tmpl w:val="7546A3AE"/>
    <w:lvl w:ilvl="0" w:tplc="EEBA1B30">
      <w:start w:val="25"/>
      <w:numFmt w:val="decimal"/>
      <w:lvlText w:val="%1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>
    <w:nsid w:val="38C23C19"/>
    <w:multiLevelType w:val="hybridMultilevel"/>
    <w:tmpl w:val="D234C0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11C10E9"/>
    <w:multiLevelType w:val="hybridMultilevel"/>
    <w:tmpl w:val="2E3410F4"/>
    <w:lvl w:ilvl="0" w:tplc="D6CA99F0">
      <w:start w:val="22"/>
      <w:numFmt w:val="decimal"/>
      <w:lvlText w:val="%1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9">
    <w:nsid w:val="470E2D32"/>
    <w:multiLevelType w:val="hybridMultilevel"/>
    <w:tmpl w:val="18E6B7CA"/>
    <w:lvl w:ilvl="0" w:tplc="2EB42732">
      <w:start w:val="11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>
    <w:nsid w:val="54493B7D"/>
    <w:multiLevelType w:val="multilevel"/>
    <w:tmpl w:val="1164A218"/>
    <w:lvl w:ilvl="0">
      <w:start w:val="1"/>
      <w:numFmt w:val="decimal"/>
      <w:lvlText w:val="%1."/>
      <w:lvlJc w:val="left"/>
      <w:pPr>
        <w:ind w:left="2029" w:hanging="132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1">
    <w:nsid w:val="756162D5"/>
    <w:multiLevelType w:val="hybridMultilevel"/>
    <w:tmpl w:val="788AB2D8"/>
    <w:lvl w:ilvl="0" w:tplc="A69093BE">
      <w:start w:val="19"/>
      <w:numFmt w:val="decimal"/>
      <w:lvlText w:val="%1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12">
    <w:nsid w:val="79713FC1"/>
    <w:multiLevelType w:val="hybridMultilevel"/>
    <w:tmpl w:val="CEDC7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"/>
  </w:num>
  <w:num w:numId="5">
    <w:abstractNumId w:val="3"/>
  </w:num>
  <w:num w:numId="6">
    <w:abstractNumId w:val="12"/>
  </w:num>
  <w:num w:numId="7">
    <w:abstractNumId w:val="4"/>
  </w:num>
  <w:num w:numId="8">
    <w:abstractNumId w:val="5"/>
  </w:num>
  <w:num w:numId="9">
    <w:abstractNumId w:val="6"/>
  </w:num>
  <w:num w:numId="10">
    <w:abstractNumId w:val="8"/>
  </w:num>
  <w:num w:numId="11">
    <w:abstractNumId w:val="0"/>
  </w:num>
  <w:num w:numId="12">
    <w:abstractNumId w:val="0"/>
    <w:lvlOverride w:ilvl="0">
      <w:startOverride w:val="2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7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9D767C"/>
    <w:rsid w:val="00010D0D"/>
    <w:rsid w:val="000269B2"/>
    <w:rsid w:val="000303C3"/>
    <w:rsid w:val="00051732"/>
    <w:rsid w:val="00055938"/>
    <w:rsid w:val="00055D0F"/>
    <w:rsid w:val="00090BC8"/>
    <w:rsid w:val="000B7F6B"/>
    <w:rsid w:val="000C1CA6"/>
    <w:rsid w:val="000D0355"/>
    <w:rsid w:val="000D2A03"/>
    <w:rsid w:val="000D5143"/>
    <w:rsid w:val="000D691D"/>
    <w:rsid w:val="000F1B7C"/>
    <w:rsid w:val="000F4C7B"/>
    <w:rsid w:val="00105E74"/>
    <w:rsid w:val="00112C4F"/>
    <w:rsid w:val="00123B3A"/>
    <w:rsid w:val="00125D0B"/>
    <w:rsid w:val="001278AA"/>
    <w:rsid w:val="001311B2"/>
    <w:rsid w:val="00136FD5"/>
    <w:rsid w:val="00145CB3"/>
    <w:rsid w:val="00155A43"/>
    <w:rsid w:val="00156637"/>
    <w:rsid w:val="00157393"/>
    <w:rsid w:val="0017311F"/>
    <w:rsid w:val="0018213F"/>
    <w:rsid w:val="001951BD"/>
    <w:rsid w:val="001A6DE9"/>
    <w:rsid w:val="001C7B2D"/>
    <w:rsid w:val="001D0B2F"/>
    <w:rsid w:val="001E438C"/>
    <w:rsid w:val="001F151F"/>
    <w:rsid w:val="00221DDE"/>
    <w:rsid w:val="002318DA"/>
    <w:rsid w:val="0023543F"/>
    <w:rsid w:val="00236124"/>
    <w:rsid w:val="00241DCB"/>
    <w:rsid w:val="00256C3C"/>
    <w:rsid w:val="00283AF1"/>
    <w:rsid w:val="00285E35"/>
    <w:rsid w:val="00293296"/>
    <w:rsid w:val="00297280"/>
    <w:rsid w:val="002A2598"/>
    <w:rsid w:val="002B0DF9"/>
    <w:rsid w:val="002B212B"/>
    <w:rsid w:val="002E0CC5"/>
    <w:rsid w:val="00306F03"/>
    <w:rsid w:val="00333FA3"/>
    <w:rsid w:val="00336313"/>
    <w:rsid w:val="00337261"/>
    <w:rsid w:val="00355060"/>
    <w:rsid w:val="00380933"/>
    <w:rsid w:val="003828F3"/>
    <w:rsid w:val="003A1326"/>
    <w:rsid w:val="003A2FDA"/>
    <w:rsid w:val="003A676C"/>
    <w:rsid w:val="003B6ABA"/>
    <w:rsid w:val="003C2D8F"/>
    <w:rsid w:val="003C5839"/>
    <w:rsid w:val="003D181A"/>
    <w:rsid w:val="003D71AF"/>
    <w:rsid w:val="003F3286"/>
    <w:rsid w:val="0041108E"/>
    <w:rsid w:val="00416EFC"/>
    <w:rsid w:val="0043057F"/>
    <w:rsid w:val="004323AA"/>
    <w:rsid w:val="00434BDB"/>
    <w:rsid w:val="004419B6"/>
    <w:rsid w:val="00451F58"/>
    <w:rsid w:val="00456F8D"/>
    <w:rsid w:val="0046212D"/>
    <w:rsid w:val="004639B6"/>
    <w:rsid w:val="00466E03"/>
    <w:rsid w:val="00473003"/>
    <w:rsid w:val="00474732"/>
    <w:rsid w:val="0049171E"/>
    <w:rsid w:val="00496C66"/>
    <w:rsid w:val="004A12BF"/>
    <w:rsid w:val="004A6398"/>
    <w:rsid w:val="004B2AF1"/>
    <w:rsid w:val="004D04C9"/>
    <w:rsid w:val="004D376F"/>
    <w:rsid w:val="00501AB0"/>
    <w:rsid w:val="0050752D"/>
    <w:rsid w:val="005077EC"/>
    <w:rsid w:val="005168C5"/>
    <w:rsid w:val="00526ADC"/>
    <w:rsid w:val="00531A1A"/>
    <w:rsid w:val="00534872"/>
    <w:rsid w:val="00552C00"/>
    <w:rsid w:val="00575B44"/>
    <w:rsid w:val="005826A8"/>
    <w:rsid w:val="00583B1B"/>
    <w:rsid w:val="005846D0"/>
    <w:rsid w:val="00593A70"/>
    <w:rsid w:val="0059514E"/>
    <w:rsid w:val="005A0103"/>
    <w:rsid w:val="005A6D31"/>
    <w:rsid w:val="005B27EC"/>
    <w:rsid w:val="005B553D"/>
    <w:rsid w:val="005C7BE8"/>
    <w:rsid w:val="00602368"/>
    <w:rsid w:val="0060703A"/>
    <w:rsid w:val="00610A4E"/>
    <w:rsid w:val="006168DA"/>
    <w:rsid w:val="006237A5"/>
    <w:rsid w:val="00625642"/>
    <w:rsid w:val="00626D12"/>
    <w:rsid w:val="00631ED3"/>
    <w:rsid w:val="00636CEE"/>
    <w:rsid w:val="006411CA"/>
    <w:rsid w:val="0064126B"/>
    <w:rsid w:val="006429AB"/>
    <w:rsid w:val="00643B32"/>
    <w:rsid w:val="00644C0A"/>
    <w:rsid w:val="00654F53"/>
    <w:rsid w:val="00671C53"/>
    <w:rsid w:val="00686681"/>
    <w:rsid w:val="006950B6"/>
    <w:rsid w:val="006D7C3C"/>
    <w:rsid w:val="006E08A4"/>
    <w:rsid w:val="00716BAA"/>
    <w:rsid w:val="00721316"/>
    <w:rsid w:val="0072303C"/>
    <w:rsid w:val="00730697"/>
    <w:rsid w:val="00732D73"/>
    <w:rsid w:val="007530EF"/>
    <w:rsid w:val="0075312E"/>
    <w:rsid w:val="00770DFB"/>
    <w:rsid w:val="00791758"/>
    <w:rsid w:val="007A03DB"/>
    <w:rsid w:val="007C3AC8"/>
    <w:rsid w:val="007C5AE9"/>
    <w:rsid w:val="007D0705"/>
    <w:rsid w:val="007D53E0"/>
    <w:rsid w:val="007F01BE"/>
    <w:rsid w:val="007F0861"/>
    <w:rsid w:val="00816C69"/>
    <w:rsid w:val="00822CF0"/>
    <w:rsid w:val="00831BF2"/>
    <w:rsid w:val="008368E1"/>
    <w:rsid w:val="00840361"/>
    <w:rsid w:val="008426E5"/>
    <w:rsid w:val="00844942"/>
    <w:rsid w:val="008507B4"/>
    <w:rsid w:val="00851E62"/>
    <w:rsid w:val="00853333"/>
    <w:rsid w:val="00867CF6"/>
    <w:rsid w:val="00876395"/>
    <w:rsid w:val="00884FD0"/>
    <w:rsid w:val="008861BC"/>
    <w:rsid w:val="00896B3A"/>
    <w:rsid w:val="008D2166"/>
    <w:rsid w:val="008D3B31"/>
    <w:rsid w:val="008D545A"/>
    <w:rsid w:val="008D7076"/>
    <w:rsid w:val="008E02C9"/>
    <w:rsid w:val="0090662B"/>
    <w:rsid w:val="00916E27"/>
    <w:rsid w:val="009217D9"/>
    <w:rsid w:val="00927EC9"/>
    <w:rsid w:val="009741E8"/>
    <w:rsid w:val="00990BFE"/>
    <w:rsid w:val="00997203"/>
    <w:rsid w:val="009A12B1"/>
    <w:rsid w:val="009A190D"/>
    <w:rsid w:val="009D2728"/>
    <w:rsid w:val="009D767C"/>
    <w:rsid w:val="009E2DC0"/>
    <w:rsid w:val="009E6614"/>
    <w:rsid w:val="009F4BC2"/>
    <w:rsid w:val="009F61B5"/>
    <w:rsid w:val="009F6606"/>
    <w:rsid w:val="009F6982"/>
    <w:rsid w:val="00A01B3C"/>
    <w:rsid w:val="00A0601E"/>
    <w:rsid w:val="00A259CF"/>
    <w:rsid w:val="00A30FBB"/>
    <w:rsid w:val="00A35A19"/>
    <w:rsid w:val="00A40704"/>
    <w:rsid w:val="00A4634A"/>
    <w:rsid w:val="00A50C8A"/>
    <w:rsid w:val="00A526E1"/>
    <w:rsid w:val="00A56205"/>
    <w:rsid w:val="00A7090A"/>
    <w:rsid w:val="00A741CB"/>
    <w:rsid w:val="00A80523"/>
    <w:rsid w:val="00A80C9A"/>
    <w:rsid w:val="00A8584A"/>
    <w:rsid w:val="00AA56F0"/>
    <w:rsid w:val="00AA627F"/>
    <w:rsid w:val="00AB4A2B"/>
    <w:rsid w:val="00AB4BEC"/>
    <w:rsid w:val="00AB65D7"/>
    <w:rsid w:val="00AC7800"/>
    <w:rsid w:val="00AD08BB"/>
    <w:rsid w:val="00AE4E8A"/>
    <w:rsid w:val="00AF5853"/>
    <w:rsid w:val="00B33FBF"/>
    <w:rsid w:val="00B40147"/>
    <w:rsid w:val="00B40C2D"/>
    <w:rsid w:val="00B55021"/>
    <w:rsid w:val="00B60034"/>
    <w:rsid w:val="00B6383B"/>
    <w:rsid w:val="00B81E7D"/>
    <w:rsid w:val="00B97575"/>
    <w:rsid w:val="00BA0BBE"/>
    <w:rsid w:val="00BD5876"/>
    <w:rsid w:val="00BF37B0"/>
    <w:rsid w:val="00BF4C38"/>
    <w:rsid w:val="00BF4EC3"/>
    <w:rsid w:val="00C02750"/>
    <w:rsid w:val="00C120F7"/>
    <w:rsid w:val="00C16321"/>
    <w:rsid w:val="00C169CD"/>
    <w:rsid w:val="00C312A3"/>
    <w:rsid w:val="00C40B50"/>
    <w:rsid w:val="00C4100A"/>
    <w:rsid w:val="00C539F1"/>
    <w:rsid w:val="00C613E2"/>
    <w:rsid w:val="00C720DE"/>
    <w:rsid w:val="00C941C6"/>
    <w:rsid w:val="00CB3C8C"/>
    <w:rsid w:val="00CD40E9"/>
    <w:rsid w:val="00CF5FC3"/>
    <w:rsid w:val="00D01351"/>
    <w:rsid w:val="00D12D1C"/>
    <w:rsid w:val="00D13185"/>
    <w:rsid w:val="00D13BE5"/>
    <w:rsid w:val="00D425BB"/>
    <w:rsid w:val="00D47AC4"/>
    <w:rsid w:val="00D765D7"/>
    <w:rsid w:val="00D9676A"/>
    <w:rsid w:val="00DB60B3"/>
    <w:rsid w:val="00DC35F5"/>
    <w:rsid w:val="00DC6538"/>
    <w:rsid w:val="00DC6D97"/>
    <w:rsid w:val="00DD01E5"/>
    <w:rsid w:val="00DE21F9"/>
    <w:rsid w:val="00DF54E4"/>
    <w:rsid w:val="00E02DEA"/>
    <w:rsid w:val="00E03A45"/>
    <w:rsid w:val="00E20022"/>
    <w:rsid w:val="00E2121F"/>
    <w:rsid w:val="00E250D2"/>
    <w:rsid w:val="00E34A40"/>
    <w:rsid w:val="00E3678E"/>
    <w:rsid w:val="00E51365"/>
    <w:rsid w:val="00E51D55"/>
    <w:rsid w:val="00E7248D"/>
    <w:rsid w:val="00E811AC"/>
    <w:rsid w:val="00E83663"/>
    <w:rsid w:val="00E847F1"/>
    <w:rsid w:val="00E86AC0"/>
    <w:rsid w:val="00EC3DFB"/>
    <w:rsid w:val="00ED4234"/>
    <w:rsid w:val="00ED651A"/>
    <w:rsid w:val="00ED78B1"/>
    <w:rsid w:val="00F15D64"/>
    <w:rsid w:val="00F167B4"/>
    <w:rsid w:val="00F33CEA"/>
    <w:rsid w:val="00F43FAE"/>
    <w:rsid w:val="00F50440"/>
    <w:rsid w:val="00F52C71"/>
    <w:rsid w:val="00F53E75"/>
    <w:rsid w:val="00F566A1"/>
    <w:rsid w:val="00F71186"/>
    <w:rsid w:val="00F73754"/>
    <w:rsid w:val="00F83ECE"/>
    <w:rsid w:val="00F97554"/>
    <w:rsid w:val="00FB1167"/>
    <w:rsid w:val="00FD6CAE"/>
    <w:rsid w:val="00FE0238"/>
    <w:rsid w:val="00FF13B2"/>
    <w:rsid w:val="00FF21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A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D767C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"/>
    <w:qFormat/>
    <w:rsid w:val="00B97575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9D767C"/>
    <w:pPr>
      <w:keepNext/>
      <w:jc w:val="center"/>
      <w:outlineLvl w:val="3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76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9D767C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3">
    <w:name w:val="Title"/>
    <w:basedOn w:val="a"/>
    <w:link w:val="a4"/>
    <w:qFormat/>
    <w:rsid w:val="009D767C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9D767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Subtitle"/>
    <w:basedOn w:val="a"/>
    <w:link w:val="a6"/>
    <w:qFormat/>
    <w:rsid w:val="009D767C"/>
    <w:pPr>
      <w:jc w:val="center"/>
    </w:pPr>
    <w:rPr>
      <w:b/>
      <w:sz w:val="26"/>
    </w:rPr>
  </w:style>
  <w:style w:type="character" w:customStyle="1" w:styleId="a6">
    <w:name w:val="Подзаголовок Знак"/>
    <w:basedOn w:val="a0"/>
    <w:link w:val="a5"/>
    <w:rsid w:val="009D767C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FontStyle11">
    <w:name w:val="Font Style11"/>
    <w:rsid w:val="009D767C"/>
    <w:rPr>
      <w:rFonts w:ascii="Times New Roman" w:hAnsi="Times New Roman" w:cs="Times New Roman" w:hint="default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9D767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767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3">
    <w:name w:val="Style3"/>
    <w:basedOn w:val="a"/>
    <w:rsid w:val="00526ADC"/>
    <w:pPr>
      <w:widowControl w:val="0"/>
      <w:autoSpaceDE w:val="0"/>
      <w:autoSpaceDN w:val="0"/>
      <w:adjustRightInd w:val="0"/>
      <w:spacing w:line="323" w:lineRule="exact"/>
      <w:jc w:val="right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853333"/>
    <w:pPr>
      <w:ind w:left="720"/>
      <w:contextualSpacing/>
    </w:pPr>
  </w:style>
  <w:style w:type="paragraph" w:customStyle="1" w:styleId="ConsPlusTitle">
    <w:name w:val="ConsPlusTitle"/>
    <w:rsid w:val="0085333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a">
    <w:name w:val="Body Text"/>
    <w:basedOn w:val="a"/>
    <w:link w:val="ab"/>
    <w:unhideWhenUsed/>
    <w:rsid w:val="00DC6538"/>
    <w:pPr>
      <w:jc w:val="both"/>
    </w:pPr>
    <w:rPr>
      <w:sz w:val="24"/>
      <w:szCs w:val="24"/>
    </w:rPr>
  </w:style>
  <w:style w:type="character" w:customStyle="1" w:styleId="ab">
    <w:name w:val="Основной текст Знак"/>
    <w:basedOn w:val="a0"/>
    <w:link w:val="aa"/>
    <w:rsid w:val="00DC65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355060"/>
    <w:pPr>
      <w:spacing w:after="0" w:line="240" w:lineRule="auto"/>
    </w:pPr>
    <w:rPr>
      <w:rFonts w:ascii="Calibri" w:eastAsia="Calibri" w:hAnsi="Calibri" w:cs="Times New Roman"/>
    </w:rPr>
  </w:style>
  <w:style w:type="table" w:styleId="ad">
    <w:name w:val="Table Grid"/>
    <w:basedOn w:val="a1"/>
    <w:uiPriority w:val="59"/>
    <w:rsid w:val="007C5A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B97575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styleId="ae">
    <w:name w:val="Hyperlink"/>
    <w:uiPriority w:val="99"/>
    <w:rsid w:val="00B97575"/>
    <w:rPr>
      <w:rFonts w:cs="Times New Roman"/>
      <w:color w:val="2798FA"/>
      <w:u w:val="single"/>
    </w:rPr>
  </w:style>
  <w:style w:type="paragraph" w:customStyle="1" w:styleId="ConsPlusNormal">
    <w:name w:val="ConsPlusNormal"/>
    <w:rsid w:val="00F33C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A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D767C"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9D767C"/>
    <w:pPr>
      <w:keepNext/>
      <w:jc w:val="center"/>
      <w:outlineLvl w:val="3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76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9D767C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3">
    <w:name w:val="Title"/>
    <w:basedOn w:val="a"/>
    <w:link w:val="a4"/>
    <w:qFormat/>
    <w:rsid w:val="009D767C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9D767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Subtitle"/>
    <w:basedOn w:val="a"/>
    <w:link w:val="a6"/>
    <w:qFormat/>
    <w:rsid w:val="009D767C"/>
    <w:pPr>
      <w:jc w:val="center"/>
    </w:pPr>
    <w:rPr>
      <w:b/>
      <w:sz w:val="26"/>
    </w:rPr>
  </w:style>
  <w:style w:type="character" w:customStyle="1" w:styleId="a6">
    <w:name w:val="Подзаголовок Знак"/>
    <w:basedOn w:val="a0"/>
    <w:link w:val="a5"/>
    <w:rsid w:val="009D767C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FontStyle11">
    <w:name w:val="Font Style11"/>
    <w:rsid w:val="009D767C"/>
    <w:rPr>
      <w:rFonts w:ascii="Times New Roman" w:hAnsi="Times New Roman" w:cs="Times New Roman" w:hint="default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9D767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767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3">
    <w:name w:val="Style3"/>
    <w:basedOn w:val="a"/>
    <w:rsid w:val="00526ADC"/>
    <w:pPr>
      <w:widowControl w:val="0"/>
      <w:autoSpaceDE w:val="0"/>
      <w:autoSpaceDN w:val="0"/>
      <w:adjustRightInd w:val="0"/>
      <w:spacing w:line="323" w:lineRule="exact"/>
      <w:jc w:val="right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853333"/>
    <w:pPr>
      <w:ind w:left="720"/>
      <w:contextualSpacing/>
    </w:pPr>
  </w:style>
  <w:style w:type="paragraph" w:customStyle="1" w:styleId="ConsPlusTitle">
    <w:name w:val="ConsPlusTitle"/>
    <w:rsid w:val="0085333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a">
    <w:name w:val="Body Text"/>
    <w:basedOn w:val="a"/>
    <w:link w:val="ab"/>
    <w:unhideWhenUsed/>
    <w:rsid w:val="00DC6538"/>
    <w:pPr>
      <w:jc w:val="both"/>
    </w:pPr>
    <w:rPr>
      <w:sz w:val="24"/>
      <w:szCs w:val="24"/>
    </w:rPr>
  </w:style>
  <w:style w:type="character" w:customStyle="1" w:styleId="ab">
    <w:name w:val="Основной текст Знак"/>
    <w:basedOn w:val="a0"/>
    <w:link w:val="aa"/>
    <w:rsid w:val="00DC65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35506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0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4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9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0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9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9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5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2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0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2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5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3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2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3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68DDF3-3672-439B-8C19-C2ABE2A98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4</Pages>
  <Words>812</Words>
  <Characters>4634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Михайлова</cp:lastModifiedBy>
  <cp:revision>9</cp:revision>
  <cp:lastPrinted>2021-10-19T09:08:00Z</cp:lastPrinted>
  <dcterms:created xsi:type="dcterms:W3CDTF">2021-03-24T13:46:00Z</dcterms:created>
  <dcterms:modified xsi:type="dcterms:W3CDTF">2022-06-01T08:38:00Z</dcterms:modified>
</cp:coreProperties>
</file>