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DD" w:rsidRPr="003B198F" w:rsidRDefault="003B7BDD" w:rsidP="003B7BDD">
      <w:pPr>
        <w:snapToGrid w:val="0"/>
        <w:contextualSpacing/>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3B7BDD" w:rsidRPr="003B198F" w:rsidRDefault="003B7BDD" w:rsidP="003B7BDD">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3B7BDD" w:rsidRPr="003B198F" w:rsidRDefault="003B7BDD" w:rsidP="003B7BDD">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3B7BDD" w:rsidRPr="003B198F" w:rsidRDefault="003B7BDD" w:rsidP="003B7BDD">
      <w:pPr>
        <w:snapToGrid w:val="0"/>
        <w:contextualSpacing/>
        <w:jc w:val="center"/>
        <w:rPr>
          <w:rFonts w:ascii="Impact" w:hAnsi="Impact"/>
          <w:bCs/>
          <w:color w:val="000000" w:themeColor="text1"/>
          <w:spacing w:val="20"/>
          <w:sz w:val="56"/>
          <w:szCs w:val="56"/>
        </w:rPr>
      </w:pPr>
    </w:p>
    <w:p w:rsidR="00A14440" w:rsidRPr="003B198F" w:rsidRDefault="00A14440" w:rsidP="00506E09">
      <w:pPr>
        <w:ind w:firstLine="709"/>
        <w:contextualSpacing/>
      </w:pPr>
    </w:p>
    <w:p w:rsidR="00A14440" w:rsidRPr="003B198F" w:rsidRDefault="00A14440" w:rsidP="00506E09">
      <w:pPr>
        <w:ind w:firstLine="709"/>
        <w:contextualSpacing/>
        <w:jc w:val="center"/>
      </w:pPr>
    </w:p>
    <w:p w:rsidR="00A14440" w:rsidRPr="003B198F" w:rsidRDefault="00A14440" w:rsidP="00506E09">
      <w:pPr>
        <w:ind w:firstLine="709"/>
        <w:contextualSpacing/>
        <w:jc w:val="center"/>
        <w:rPr>
          <w:rFonts w:eastAsia="Arial" w:cs="Arial"/>
          <w:b/>
          <w:bCs/>
        </w:rPr>
      </w:pPr>
    </w:p>
    <w:p w:rsidR="000B517A" w:rsidRPr="003B198F" w:rsidRDefault="000B517A" w:rsidP="00506E09">
      <w:pPr>
        <w:ind w:firstLine="709"/>
        <w:contextualSpacing/>
        <w:jc w:val="center"/>
        <w:rPr>
          <w:rFonts w:eastAsia="Arial" w:cs="Arial"/>
          <w:b/>
          <w:bCs/>
        </w:rPr>
      </w:pPr>
    </w:p>
    <w:p w:rsidR="00D36463" w:rsidRPr="003B198F" w:rsidRDefault="00D36463" w:rsidP="00506E09">
      <w:pPr>
        <w:ind w:firstLine="709"/>
        <w:contextualSpacing/>
        <w:jc w:val="center"/>
        <w:rPr>
          <w:rFonts w:eastAsia="Arial" w:cs="Arial"/>
          <w:b/>
          <w:bCs/>
        </w:rPr>
      </w:pPr>
    </w:p>
    <w:p w:rsidR="003457BB" w:rsidRPr="00893825" w:rsidRDefault="003457BB" w:rsidP="003457BB">
      <w:pPr>
        <w:ind w:firstLine="709"/>
        <w:contextualSpacing/>
        <w:jc w:val="center"/>
        <w:rPr>
          <w:sz w:val="28"/>
          <w:szCs w:val="28"/>
        </w:rPr>
      </w:pPr>
      <w:r w:rsidRPr="00893825">
        <w:rPr>
          <w:b/>
          <w:sz w:val="28"/>
          <w:szCs w:val="28"/>
        </w:rPr>
        <w:t>Заказчик:</w:t>
      </w:r>
      <w:r w:rsidRPr="00893825">
        <w:rPr>
          <w:sz w:val="28"/>
          <w:szCs w:val="28"/>
        </w:rPr>
        <w:t xml:space="preserve"> </w:t>
      </w:r>
      <w:r w:rsidR="00346118" w:rsidRPr="00346118">
        <w:rPr>
          <w:rFonts w:cs="Times New Roman"/>
          <w:sz w:val="28"/>
          <w:szCs w:val="28"/>
        </w:rPr>
        <w:t>Администрация муниципального образования Киреевский район</w:t>
      </w: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b/>
          <w:lang w:eastAsia="ru-RU"/>
        </w:rPr>
      </w:pPr>
    </w:p>
    <w:p w:rsidR="003457BB" w:rsidRPr="00893825" w:rsidRDefault="003457BB" w:rsidP="003457BB">
      <w:pPr>
        <w:ind w:firstLine="709"/>
        <w:contextualSpacing/>
        <w:jc w:val="center"/>
        <w:rPr>
          <w:b/>
          <w:sz w:val="32"/>
          <w:szCs w:val="32"/>
        </w:rPr>
      </w:pPr>
      <w:r w:rsidRPr="00893825">
        <w:rPr>
          <w:b/>
          <w:sz w:val="32"/>
          <w:szCs w:val="32"/>
        </w:rPr>
        <w:t>ПРАВИЛА ЗЕМЛЕПОЛЬЗОВАНИЯ И ЗАСТРОЙКИ</w:t>
      </w:r>
    </w:p>
    <w:p w:rsidR="00A927BB" w:rsidRPr="008433E2" w:rsidRDefault="008433E2" w:rsidP="00506E09">
      <w:pPr>
        <w:ind w:firstLine="709"/>
        <w:contextualSpacing/>
        <w:jc w:val="center"/>
        <w:rPr>
          <w:b/>
          <w:sz w:val="32"/>
          <w:szCs w:val="32"/>
        </w:rPr>
      </w:pPr>
      <w:r w:rsidRPr="008433E2">
        <w:rPr>
          <w:rFonts w:cs="Times New Roman"/>
          <w:b/>
          <w:sz w:val="32"/>
          <w:szCs w:val="32"/>
        </w:rPr>
        <w:t xml:space="preserve">муниципального образования </w:t>
      </w:r>
      <w:r w:rsidR="00346118" w:rsidRPr="00346118">
        <w:rPr>
          <w:rFonts w:cs="Times New Roman"/>
          <w:b/>
          <w:sz w:val="32"/>
          <w:szCs w:val="32"/>
        </w:rPr>
        <w:t>муниципального образования Бородинское Киреевского района</w:t>
      </w:r>
    </w:p>
    <w:p w:rsidR="00A927BB" w:rsidRPr="003B198F" w:rsidRDefault="00A927BB" w:rsidP="00506E09">
      <w:pPr>
        <w:ind w:firstLine="709"/>
        <w:contextualSpacing/>
        <w:jc w:val="center"/>
        <w:rPr>
          <w:b/>
        </w:rPr>
      </w:pPr>
    </w:p>
    <w:p w:rsidR="00A927BB" w:rsidRPr="003B198F" w:rsidRDefault="00A927BB" w:rsidP="00506E09">
      <w:pPr>
        <w:ind w:firstLine="709"/>
        <w:contextualSpacing/>
        <w:jc w:val="center"/>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6F4B58" w:rsidP="00506E09">
      <w:pPr>
        <w:ind w:firstLine="709"/>
        <w:contextualSpacing/>
        <w:jc w:val="both"/>
        <w:rPr>
          <w:b/>
          <w:i/>
        </w:rPr>
      </w:pPr>
      <w:r>
        <w:rPr>
          <w:b/>
          <w:i/>
        </w:rPr>
        <w:t xml:space="preserve"> </w:t>
      </w: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p w:rsidR="00A927BB" w:rsidRDefault="00A927BB" w:rsidP="00506E09">
      <w:pPr>
        <w:ind w:firstLine="709"/>
        <w:contextualSpacing/>
        <w:jc w:val="center"/>
        <w:rPr>
          <w:b/>
        </w:rPr>
      </w:pPr>
    </w:p>
    <w:p w:rsidR="006F4B58" w:rsidRDefault="006F4B58" w:rsidP="00506E09">
      <w:pPr>
        <w:ind w:firstLine="709"/>
        <w:contextualSpacing/>
        <w:jc w:val="center"/>
        <w:rPr>
          <w:b/>
        </w:rPr>
      </w:pPr>
    </w:p>
    <w:p w:rsidR="008433E2" w:rsidRDefault="008433E2" w:rsidP="00506E09">
      <w:pPr>
        <w:ind w:firstLine="709"/>
        <w:contextualSpacing/>
        <w:jc w:val="center"/>
        <w:rPr>
          <w:b/>
        </w:rPr>
      </w:pPr>
    </w:p>
    <w:p w:rsidR="008433E2" w:rsidRDefault="008433E2" w:rsidP="00506E09">
      <w:pPr>
        <w:ind w:firstLine="709"/>
        <w:contextualSpacing/>
        <w:jc w:val="center"/>
        <w:rPr>
          <w:b/>
        </w:rPr>
      </w:pPr>
    </w:p>
    <w:p w:rsidR="008433E2" w:rsidRDefault="008433E2" w:rsidP="00506E09">
      <w:pPr>
        <w:ind w:firstLine="709"/>
        <w:contextualSpacing/>
        <w:jc w:val="center"/>
        <w:rPr>
          <w:b/>
        </w:rPr>
      </w:pPr>
    </w:p>
    <w:p w:rsidR="006F4B58" w:rsidRDefault="006F4B58" w:rsidP="00506E09">
      <w:pPr>
        <w:ind w:firstLine="709"/>
        <w:contextualSpacing/>
        <w:jc w:val="center"/>
        <w:rPr>
          <w:b/>
        </w:rPr>
      </w:pPr>
    </w:p>
    <w:p w:rsidR="006F4B58" w:rsidRPr="003B198F" w:rsidRDefault="006F4B58" w:rsidP="00506E09">
      <w:pPr>
        <w:ind w:firstLine="709"/>
        <w:contextualSpacing/>
        <w:jc w:val="center"/>
        <w:rPr>
          <w:b/>
        </w:rPr>
      </w:pPr>
    </w:p>
    <w:p w:rsidR="00980FF7" w:rsidRPr="003B198F" w:rsidRDefault="00980FF7" w:rsidP="00506E09">
      <w:pPr>
        <w:ind w:firstLine="709"/>
        <w:contextualSpacing/>
        <w:jc w:val="center"/>
        <w:rPr>
          <w:b/>
        </w:rPr>
      </w:pPr>
    </w:p>
    <w:p w:rsidR="00980FF7" w:rsidRDefault="00980FF7" w:rsidP="00506E09">
      <w:pPr>
        <w:ind w:firstLine="709"/>
        <w:contextualSpacing/>
        <w:jc w:val="center"/>
        <w:rPr>
          <w:b/>
        </w:rPr>
      </w:pPr>
    </w:p>
    <w:p w:rsidR="00A927BB" w:rsidRPr="003B198F" w:rsidRDefault="00A927BB" w:rsidP="00506E09">
      <w:pPr>
        <w:ind w:firstLine="709"/>
        <w:contextualSpacing/>
        <w:jc w:val="center"/>
        <w:rPr>
          <w:b/>
        </w:rPr>
      </w:pPr>
    </w:p>
    <w:p w:rsidR="000F3F55" w:rsidRPr="003B198F" w:rsidRDefault="00A927BB" w:rsidP="00506E09">
      <w:pPr>
        <w:ind w:firstLine="709"/>
        <w:contextualSpacing/>
        <w:jc w:val="center"/>
        <w:rPr>
          <w:b/>
        </w:rPr>
      </w:pPr>
      <w:r w:rsidRPr="003B198F">
        <w:rPr>
          <w:b/>
        </w:rPr>
        <w:t>201</w:t>
      </w:r>
      <w:r w:rsidR="003457BB">
        <w:rPr>
          <w:b/>
        </w:rPr>
        <w:t>9</w:t>
      </w:r>
    </w:p>
    <w:p w:rsidR="00B258B5" w:rsidRPr="003B198F" w:rsidRDefault="00B258B5" w:rsidP="00506E09">
      <w:pPr>
        <w:ind w:firstLine="709"/>
        <w:contextualSpacing/>
        <w:jc w:val="center"/>
        <w:rPr>
          <w:b/>
          <w:caps/>
        </w:rPr>
      </w:pPr>
    </w:p>
    <w:p w:rsidR="006F4B58" w:rsidRDefault="006F4B58" w:rsidP="003B7BDD">
      <w:pPr>
        <w:spacing w:line="276" w:lineRule="auto"/>
        <w:contextualSpacing/>
        <w:jc w:val="center"/>
        <w:rPr>
          <w:b/>
          <w:caps/>
          <w:color w:val="000000" w:themeColor="text1"/>
          <w:sz w:val="28"/>
          <w:szCs w:val="28"/>
        </w:rPr>
      </w:pPr>
    </w:p>
    <w:p w:rsidR="003B7BDD" w:rsidRPr="003B198F" w:rsidRDefault="006F4B58" w:rsidP="003B7BDD">
      <w:pPr>
        <w:spacing w:line="276" w:lineRule="auto"/>
        <w:contextualSpacing/>
        <w:jc w:val="center"/>
        <w:rPr>
          <w:b/>
          <w:caps/>
          <w:color w:val="000000"/>
        </w:rPr>
      </w:pPr>
      <w:r>
        <w:rPr>
          <w:b/>
          <w:caps/>
          <w:color w:val="000000" w:themeColor="text1"/>
          <w:sz w:val="28"/>
          <w:szCs w:val="28"/>
        </w:rPr>
        <w:t xml:space="preserve"> </w:t>
      </w:r>
      <w:r w:rsidR="003B7BDD" w:rsidRPr="003B198F">
        <w:rPr>
          <w:b/>
          <w:caps/>
          <w:color w:val="000000"/>
        </w:rPr>
        <w:t>Общество с ограниченной ответственностью</w:t>
      </w:r>
    </w:p>
    <w:p w:rsidR="003B7BDD" w:rsidRPr="003B198F" w:rsidRDefault="006F4B58" w:rsidP="003B7BDD">
      <w:pPr>
        <w:snapToGrid w:val="0"/>
        <w:spacing w:line="276" w:lineRule="auto"/>
        <w:contextualSpacing/>
        <w:jc w:val="center"/>
        <w:rPr>
          <w:b/>
          <w:caps/>
          <w:color w:val="000000"/>
        </w:rPr>
      </w:pPr>
      <w:r>
        <w:rPr>
          <w:b/>
          <w:caps/>
          <w:color w:val="000000"/>
        </w:rPr>
        <w:t xml:space="preserve"> </w:t>
      </w:r>
      <w:r w:rsidR="003B7BDD" w:rsidRPr="003B198F">
        <w:rPr>
          <w:b/>
          <w:caps/>
          <w:color w:val="000000"/>
        </w:rPr>
        <w:t>«Проектно-строительная компания»</w:t>
      </w:r>
    </w:p>
    <w:p w:rsidR="003B7BDD" w:rsidRPr="003B198F" w:rsidRDefault="003B7BDD" w:rsidP="003B7BDD">
      <w:pPr>
        <w:snapToGrid w:val="0"/>
        <w:spacing w:line="276" w:lineRule="auto"/>
        <w:contextualSpacing/>
        <w:jc w:val="center"/>
        <w:rPr>
          <w:b/>
          <w:caps/>
          <w:color w:val="000000"/>
        </w:rPr>
      </w:pPr>
      <w:r w:rsidRPr="003B198F">
        <w:rPr>
          <w:b/>
          <w:caps/>
          <w:color w:val="000000"/>
        </w:rPr>
        <w:t>«РУСПРОЕКТ»</w:t>
      </w:r>
    </w:p>
    <w:p w:rsidR="00A14440" w:rsidRPr="003B198F" w:rsidRDefault="00A14440" w:rsidP="00506E09">
      <w:pPr>
        <w:ind w:firstLine="709"/>
        <w:contextualSpacing/>
      </w:pPr>
    </w:p>
    <w:p w:rsidR="00A14440" w:rsidRPr="003B198F" w:rsidRDefault="00A14440" w:rsidP="00506E09">
      <w:pPr>
        <w:ind w:firstLine="709"/>
        <w:contextualSpacing/>
      </w:pPr>
    </w:p>
    <w:p w:rsidR="00A14440" w:rsidRPr="003B198F" w:rsidRDefault="00A14440" w:rsidP="00506E09">
      <w:pPr>
        <w:ind w:firstLine="709"/>
        <w:contextualSpacing/>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3B7BDD" w:rsidRPr="003B198F" w:rsidRDefault="003B7BDD" w:rsidP="003B7BDD">
      <w:pPr>
        <w:ind w:firstLine="709"/>
        <w:contextualSpacing/>
        <w:jc w:val="center"/>
        <w:rPr>
          <w:rFonts w:eastAsia="Arial" w:cs="Arial"/>
          <w:b/>
          <w:bCs/>
        </w:rPr>
      </w:pPr>
    </w:p>
    <w:p w:rsidR="003457BB" w:rsidRPr="00893825" w:rsidRDefault="003457BB" w:rsidP="003457BB">
      <w:pPr>
        <w:ind w:firstLine="709"/>
        <w:contextualSpacing/>
        <w:jc w:val="center"/>
        <w:rPr>
          <w:sz w:val="28"/>
          <w:szCs w:val="28"/>
        </w:rPr>
      </w:pPr>
      <w:r w:rsidRPr="00893825">
        <w:rPr>
          <w:b/>
          <w:sz w:val="28"/>
          <w:szCs w:val="28"/>
        </w:rPr>
        <w:t>Заказчик:</w:t>
      </w:r>
      <w:r w:rsidRPr="00893825">
        <w:rPr>
          <w:sz w:val="28"/>
          <w:szCs w:val="28"/>
        </w:rPr>
        <w:t xml:space="preserve"> </w:t>
      </w:r>
      <w:r w:rsidR="00346118" w:rsidRPr="00346118">
        <w:rPr>
          <w:rFonts w:cs="Times New Roman"/>
          <w:sz w:val="28"/>
          <w:szCs w:val="28"/>
        </w:rPr>
        <w:t>Администрация муниципального образования Киреевский район</w:t>
      </w: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rFonts w:eastAsia="Arial" w:cs="Arial"/>
          <w:b/>
          <w:bCs/>
        </w:rPr>
      </w:pPr>
    </w:p>
    <w:p w:rsidR="008433E2" w:rsidRDefault="008433E2" w:rsidP="003457BB">
      <w:pPr>
        <w:ind w:firstLine="709"/>
        <w:contextualSpacing/>
        <w:jc w:val="center"/>
        <w:rPr>
          <w:b/>
          <w:sz w:val="32"/>
          <w:szCs w:val="32"/>
        </w:rPr>
      </w:pPr>
    </w:p>
    <w:p w:rsidR="003457BB" w:rsidRPr="00893825" w:rsidRDefault="003457BB" w:rsidP="003457BB">
      <w:pPr>
        <w:ind w:firstLine="709"/>
        <w:contextualSpacing/>
        <w:jc w:val="center"/>
        <w:rPr>
          <w:b/>
          <w:sz w:val="32"/>
          <w:szCs w:val="32"/>
        </w:rPr>
      </w:pPr>
      <w:r w:rsidRPr="00893825">
        <w:rPr>
          <w:b/>
          <w:sz w:val="32"/>
          <w:szCs w:val="32"/>
        </w:rPr>
        <w:t>ПРАВИЛА ЗЕМЛЕПОЛЬЗОВАНИЯ И ЗАСТРОЙКИ</w:t>
      </w:r>
    </w:p>
    <w:p w:rsidR="00346118" w:rsidRPr="008433E2" w:rsidRDefault="00346118" w:rsidP="00346118">
      <w:pPr>
        <w:ind w:firstLine="709"/>
        <w:contextualSpacing/>
        <w:jc w:val="center"/>
        <w:rPr>
          <w:b/>
          <w:sz w:val="32"/>
          <w:szCs w:val="32"/>
        </w:rPr>
      </w:pPr>
      <w:r w:rsidRPr="008433E2">
        <w:rPr>
          <w:rFonts w:cs="Times New Roman"/>
          <w:b/>
          <w:sz w:val="32"/>
          <w:szCs w:val="32"/>
        </w:rPr>
        <w:t xml:space="preserve">муниципального образования </w:t>
      </w:r>
      <w:r w:rsidRPr="00346118">
        <w:rPr>
          <w:rFonts w:cs="Times New Roman"/>
          <w:b/>
          <w:sz w:val="32"/>
          <w:szCs w:val="32"/>
        </w:rPr>
        <w:t>муниципального образования Бородинское Киреевского района</w:t>
      </w: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rPr>
          <w:b/>
        </w:rPr>
      </w:pPr>
    </w:p>
    <w:p w:rsidR="00BE00F5" w:rsidRPr="003B198F" w:rsidRDefault="00BE00F5" w:rsidP="00506E09">
      <w:pPr>
        <w:ind w:firstLine="709"/>
        <w:contextualSpacing/>
        <w:jc w:val="center"/>
        <w:rPr>
          <w:b/>
        </w:rPr>
      </w:pPr>
    </w:p>
    <w:p w:rsidR="00C9763C" w:rsidRPr="003B198F" w:rsidRDefault="00C9763C" w:rsidP="00506E09">
      <w:pPr>
        <w:ind w:firstLine="709"/>
        <w:contextualSpacing/>
        <w:jc w:val="center"/>
        <w:rPr>
          <w:b/>
        </w:rPr>
      </w:pPr>
    </w:p>
    <w:p w:rsidR="00BE00F5" w:rsidRPr="003B198F" w:rsidRDefault="00BE00F5" w:rsidP="00506E09">
      <w:pPr>
        <w:ind w:firstLine="709"/>
        <w:contextualSpacing/>
        <w:jc w:val="center"/>
        <w:rPr>
          <w:b/>
        </w:rPr>
      </w:pPr>
    </w:p>
    <w:p w:rsidR="00BE00F5" w:rsidRPr="003B198F" w:rsidRDefault="00BE00F5" w:rsidP="00506E09">
      <w:pPr>
        <w:ind w:firstLine="709"/>
        <w:contextualSpacing/>
        <w:jc w:val="center"/>
        <w:rPr>
          <w:b/>
        </w:rPr>
      </w:pPr>
    </w:p>
    <w:p w:rsidR="00BE00F5" w:rsidRPr="003B198F" w:rsidRDefault="00BE00F5" w:rsidP="00506E09">
      <w:pPr>
        <w:ind w:firstLine="709"/>
        <w:contextualSpacing/>
        <w:jc w:val="center"/>
        <w:rPr>
          <w:b/>
        </w:rPr>
      </w:pPr>
    </w:p>
    <w:p w:rsidR="00E0512F" w:rsidRPr="003B198F" w:rsidRDefault="00E0512F"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tbl>
      <w:tblPr>
        <w:tblW w:w="8256" w:type="dxa"/>
        <w:tblInd w:w="1242" w:type="dxa"/>
        <w:tblLook w:val="01E0"/>
      </w:tblPr>
      <w:tblGrid>
        <w:gridCol w:w="2869"/>
        <w:gridCol w:w="1951"/>
        <w:gridCol w:w="3436"/>
      </w:tblGrid>
      <w:tr w:rsidR="00346118" w:rsidRPr="00E0512F" w:rsidTr="00C92211">
        <w:tc>
          <w:tcPr>
            <w:tcW w:w="2869" w:type="dxa"/>
            <w:vAlign w:val="center"/>
          </w:tcPr>
          <w:p w:rsidR="00346118" w:rsidRPr="00E0512F" w:rsidRDefault="00346118" w:rsidP="00346118">
            <w:r>
              <w:t>Генеральный д</w:t>
            </w:r>
            <w:r w:rsidRPr="00E0512F">
              <w:t>иректор</w:t>
            </w:r>
          </w:p>
          <w:p w:rsidR="00346118" w:rsidRPr="00E0512F" w:rsidRDefault="00346118" w:rsidP="00346118"/>
          <w:p w:rsidR="00346118" w:rsidRPr="00E0512F" w:rsidRDefault="00346118" w:rsidP="00346118">
            <w:r w:rsidRPr="00E0512F">
              <w:t>ГАП</w:t>
            </w:r>
          </w:p>
        </w:tc>
        <w:tc>
          <w:tcPr>
            <w:tcW w:w="1951" w:type="dxa"/>
          </w:tcPr>
          <w:p w:rsidR="00346118" w:rsidRPr="00E0512F" w:rsidRDefault="00346118" w:rsidP="00346118"/>
        </w:tc>
        <w:tc>
          <w:tcPr>
            <w:tcW w:w="3436" w:type="dxa"/>
            <w:vAlign w:val="center"/>
          </w:tcPr>
          <w:p w:rsidR="00346118" w:rsidRPr="00E0512F" w:rsidRDefault="00346118" w:rsidP="00346118">
            <w:pPr>
              <w:jc w:val="right"/>
            </w:pPr>
            <w:r w:rsidRPr="00E0512F">
              <w:t xml:space="preserve">  </w:t>
            </w:r>
            <w:r>
              <w:t>Е</w:t>
            </w:r>
            <w:r w:rsidRPr="00E0512F">
              <w:t>.</w:t>
            </w:r>
            <w:r>
              <w:t>В</w:t>
            </w:r>
            <w:r w:rsidRPr="00E0512F">
              <w:t xml:space="preserve">. </w:t>
            </w:r>
            <w:r>
              <w:t>Губанова</w:t>
            </w:r>
          </w:p>
          <w:p w:rsidR="00346118" w:rsidRPr="00E0512F" w:rsidRDefault="00346118" w:rsidP="00346118">
            <w:pPr>
              <w:jc w:val="right"/>
            </w:pPr>
            <w:r w:rsidRPr="00E0512F">
              <w:t xml:space="preserve">      </w:t>
            </w:r>
          </w:p>
          <w:p w:rsidR="00346118" w:rsidRPr="00E0512F" w:rsidRDefault="00346118" w:rsidP="00C92211">
            <w:pPr>
              <w:jc w:val="right"/>
            </w:pPr>
            <w:r w:rsidRPr="00E0512F">
              <w:t xml:space="preserve"> </w:t>
            </w:r>
            <w:r w:rsidR="00C92211">
              <w:t>О.Б. Шишова</w:t>
            </w:r>
          </w:p>
        </w:tc>
      </w:tr>
    </w:tbl>
    <w:p w:rsidR="00333BD5" w:rsidRPr="00346118" w:rsidRDefault="00333BD5"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BE00F5" w:rsidRDefault="00BE00F5" w:rsidP="00506E09">
      <w:pPr>
        <w:ind w:firstLine="709"/>
        <w:contextualSpacing/>
        <w:jc w:val="center"/>
        <w:rPr>
          <w:b/>
        </w:rPr>
      </w:pPr>
    </w:p>
    <w:p w:rsidR="00606BBB" w:rsidRDefault="00606BBB" w:rsidP="00506E09">
      <w:pPr>
        <w:ind w:firstLine="709"/>
        <w:contextualSpacing/>
        <w:jc w:val="center"/>
        <w:rPr>
          <w:b/>
        </w:rPr>
      </w:pPr>
    </w:p>
    <w:p w:rsidR="00606BBB" w:rsidRDefault="00606BBB" w:rsidP="00506E09">
      <w:pPr>
        <w:ind w:firstLine="709"/>
        <w:contextualSpacing/>
        <w:jc w:val="center"/>
        <w:rPr>
          <w:b/>
        </w:rPr>
      </w:pPr>
    </w:p>
    <w:p w:rsidR="00606BBB" w:rsidRDefault="00606BBB" w:rsidP="00506E09">
      <w:pPr>
        <w:ind w:firstLine="709"/>
        <w:contextualSpacing/>
        <w:jc w:val="center"/>
        <w:rPr>
          <w:b/>
        </w:rPr>
      </w:pPr>
    </w:p>
    <w:p w:rsidR="00BE00F5" w:rsidRPr="003B198F" w:rsidRDefault="00BE00F5" w:rsidP="00506E09">
      <w:pPr>
        <w:ind w:firstLine="709"/>
        <w:contextualSpacing/>
        <w:jc w:val="center"/>
        <w:rPr>
          <w:b/>
        </w:rPr>
      </w:pPr>
    </w:p>
    <w:p w:rsidR="00462308" w:rsidRPr="003B198F" w:rsidRDefault="00462308"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462308" w:rsidRPr="003B198F" w:rsidRDefault="00462308" w:rsidP="00506E09">
      <w:pPr>
        <w:ind w:firstLine="709"/>
        <w:contextualSpacing/>
        <w:jc w:val="center"/>
        <w:rPr>
          <w:b/>
        </w:rPr>
      </w:pPr>
    </w:p>
    <w:p w:rsidR="007F5C2E" w:rsidRPr="003B198F" w:rsidRDefault="007F5C2E" w:rsidP="00506E09">
      <w:pPr>
        <w:ind w:firstLine="709"/>
        <w:contextualSpacing/>
        <w:jc w:val="center"/>
        <w:rPr>
          <w:b/>
        </w:rPr>
      </w:pPr>
    </w:p>
    <w:p w:rsidR="007F5C2E" w:rsidRPr="003B198F" w:rsidRDefault="007F5C2E" w:rsidP="00506E09">
      <w:pPr>
        <w:ind w:firstLine="709"/>
        <w:contextualSpacing/>
        <w:jc w:val="center"/>
        <w:rPr>
          <w:b/>
        </w:rPr>
      </w:pPr>
    </w:p>
    <w:p w:rsidR="00462308" w:rsidRPr="003B198F" w:rsidRDefault="00424FBD" w:rsidP="00506E09">
      <w:pPr>
        <w:ind w:firstLine="709"/>
        <w:contextualSpacing/>
        <w:jc w:val="center"/>
        <w:rPr>
          <w:b/>
        </w:rPr>
      </w:pPr>
      <w:r>
        <w:rPr>
          <w:b/>
        </w:rPr>
        <w:t>2020</w:t>
      </w:r>
    </w:p>
    <w:p w:rsidR="00462308" w:rsidRPr="003B198F" w:rsidRDefault="00462308" w:rsidP="00506E09">
      <w:pPr>
        <w:ind w:firstLine="709"/>
        <w:contextualSpacing/>
        <w:jc w:val="center"/>
        <w:rPr>
          <w:b/>
        </w:rPr>
        <w:sectPr w:rsidR="00462308" w:rsidRPr="003B198F" w:rsidSect="00251FC7">
          <w:headerReference w:type="default" r:id="rId9"/>
          <w:headerReference w:type="first" r:id="rId10"/>
          <w:pgSz w:w="11905" w:h="16837" w:code="9"/>
          <w:pgMar w:top="397" w:right="851" w:bottom="295" w:left="1134" w:header="567" w:footer="454" w:gutter="0"/>
          <w:cols w:space="720"/>
          <w:titlePg/>
          <w:docGrid w:linePitch="360"/>
        </w:sectPr>
      </w:pPr>
    </w:p>
    <w:p w:rsidR="000F3F55" w:rsidRPr="003B198F" w:rsidRDefault="000F3F55" w:rsidP="00506E09">
      <w:pPr>
        <w:pStyle w:val="ac"/>
        <w:ind w:left="0" w:firstLine="709"/>
        <w:contextualSpacing/>
        <w:jc w:val="center"/>
      </w:pPr>
      <w:r w:rsidRPr="003B198F">
        <w:lastRenderedPageBreak/>
        <w:t>ИСПОЛНИТЕЛИ</w:t>
      </w:r>
    </w:p>
    <w:p w:rsidR="000F3F55" w:rsidRPr="003B198F" w:rsidRDefault="000F3F55" w:rsidP="00506E09">
      <w:pPr>
        <w:ind w:firstLine="709"/>
        <w:contextualSpacing/>
      </w:pPr>
    </w:p>
    <w:p w:rsidR="000F3F55" w:rsidRPr="003B198F" w:rsidRDefault="000F3F55" w:rsidP="00506E09">
      <w:pPr>
        <w:ind w:firstLine="709"/>
        <w:contextualSpacing/>
      </w:pPr>
    </w:p>
    <w:tbl>
      <w:tblPr>
        <w:tblW w:w="929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2977"/>
        <w:gridCol w:w="1637"/>
      </w:tblGrid>
      <w:tr w:rsidR="009E3C57" w:rsidRPr="00853C91" w:rsidTr="00B43B85">
        <w:tc>
          <w:tcPr>
            <w:tcW w:w="4678" w:type="dxa"/>
            <w:tcBorders>
              <w:top w:val="single" w:sz="4" w:space="0" w:color="auto"/>
              <w:left w:val="single" w:sz="4" w:space="0" w:color="auto"/>
              <w:bottom w:val="single" w:sz="4" w:space="0" w:color="auto"/>
              <w:right w:val="single" w:sz="4" w:space="0" w:color="auto"/>
            </w:tcBorders>
            <w:vAlign w:val="center"/>
            <w:hideMark/>
          </w:tcPr>
          <w:p w:rsidR="009E3C57" w:rsidRPr="00853C91" w:rsidRDefault="009E3C57" w:rsidP="00B43B85">
            <w:pPr>
              <w:jc w:val="center"/>
              <w:rPr>
                <w:rFonts w:cs="Times New Roman"/>
                <w:b/>
                <w:sz w:val="28"/>
                <w:szCs w:val="28"/>
              </w:rPr>
            </w:pPr>
            <w:bookmarkStart w:id="0" w:name="_GoBack"/>
            <w:r w:rsidRPr="00853C91">
              <w:rPr>
                <w:rFonts w:cs="Times New Roman"/>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3C57" w:rsidRPr="00853C91" w:rsidRDefault="009E3C57" w:rsidP="00B43B85">
            <w:pPr>
              <w:jc w:val="center"/>
              <w:rPr>
                <w:rFonts w:cs="Times New Roman"/>
                <w:b/>
                <w:bCs/>
                <w:sz w:val="28"/>
                <w:szCs w:val="28"/>
              </w:rPr>
            </w:pPr>
            <w:r w:rsidRPr="00853C91">
              <w:rPr>
                <w:rFonts w:cs="Times New Roman"/>
                <w:b/>
                <w:sz w:val="28"/>
                <w:szCs w:val="28"/>
              </w:rPr>
              <w:t>Фамилия, инициалы</w:t>
            </w:r>
          </w:p>
        </w:tc>
        <w:tc>
          <w:tcPr>
            <w:tcW w:w="1637" w:type="dxa"/>
            <w:tcBorders>
              <w:top w:val="single" w:sz="4" w:space="0" w:color="auto"/>
              <w:left w:val="single" w:sz="4" w:space="0" w:color="auto"/>
              <w:bottom w:val="single" w:sz="4" w:space="0" w:color="auto"/>
              <w:right w:val="single" w:sz="4" w:space="0" w:color="auto"/>
            </w:tcBorders>
            <w:vAlign w:val="center"/>
            <w:hideMark/>
          </w:tcPr>
          <w:p w:rsidR="009E3C57" w:rsidRPr="00853C91" w:rsidRDefault="009E3C57" w:rsidP="00B43B85">
            <w:pPr>
              <w:jc w:val="center"/>
              <w:rPr>
                <w:rFonts w:cs="Times New Roman"/>
                <w:b/>
                <w:sz w:val="28"/>
                <w:szCs w:val="28"/>
              </w:rPr>
            </w:pPr>
            <w:r w:rsidRPr="00853C91">
              <w:rPr>
                <w:rFonts w:cs="Times New Roman"/>
                <w:b/>
                <w:sz w:val="28"/>
                <w:szCs w:val="28"/>
              </w:rPr>
              <w:t>Подпись</w:t>
            </w:r>
          </w:p>
        </w:tc>
      </w:tr>
      <w:tr w:rsidR="009E3C57" w:rsidRPr="00853C91" w:rsidTr="00B43B85">
        <w:tc>
          <w:tcPr>
            <w:tcW w:w="4678" w:type="dxa"/>
            <w:tcBorders>
              <w:top w:val="single" w:sz="4" w:space="0" w:color="auto"/>
              <w:left w:val="single" w:sz="4" w:space="0" w:color="auto"/>
              <w:bottom w:val="single" w:sz="4" w:space="0" w:color="auto"/>
              <w:right w:val="single" w:sz="4" w:space="0" w:color="auto"/>
            </w:tcBorders>
          </w:tcPr>
          <w:p w:rsidR="009E3C57" w:rsidRPr="00853C91" w:rsidRDefault="009E3C57" w:rsidP="00B43B85">
            <w:pPr>
              <w:ind w:firstLine="567"/>
              <w:rPr>
                <w:rFonts w:cs="Times New Roman"/>
                <w:sz w:val="28"/>
                <w:szCs w:val="28"/>
              </w:rPr>
            </w:pPr>
          </w:p>
          <w:p w:rsidR="009E3C57" w:rsidRDefault="009E3C57" w:rsidP="00B43B85">
            <w:pPr>
              <w:ind w:firstLine="567"/>
              <w:rPr>
                <w:rFonts w:cs="Times New Roman"/>
                <w:sz w:val="28"/>
                <w:szCs w:val="28"/>
              </w:rPr>
            </w:pPr>
            <w:r w:rsidRPr="00853C91">
              <w:rPr>
                <w:rFonts w:cs="Times New Roman"/>
                <w:sz w:val="28"/>
                <w:szCs w:val="28"/>
              </w:rPr>
              <w:t>ГАП</w:t>
            </w:r>
          </w:p>
          <w:p w:rsidR="009E3C57" w:rsidRPr="00853C91" w:rsidRDefault="009E3C57" w:rsidP="00B43B85">
            <w:pPr>
              <w:ind w:firstLine="567"/>
              <w:rPr>
                <w:rFonts w:cs="Times New Roman"/>
                <w:sz w:val="28"/>
                <w:szCs w:val="28"/>
              </w:rPr>
            </w:pPr>
          </w:p>
          <w:p w:rsidR="009E3C57" w:rsidRDefault="009E3C57" w:rsidP="00B43B85">
            <w:pPr>
              <w:ind w:firstLine="567"/>
              <w:rPr>
                <w:rFonts w:cs="Times New Roman"/>
                <w:sz w:val="28"/>
                <w:szCs w:val="28"/>
              </w:rPr>
            </w:pPr>
            <w:r w:rsidRPr="00853C91">
              <w:rPr>
                <w:rFonts w:cs="Times New Roman"/>
                <w:sz w:val="28"/>
                <w:szCs w:val="28"/>
              </w:rPr>
              <w:t>Архитектор</w:t>
            </w:r>
          </w:p>
          <w:p w:rsidR="009E3C57" w:rsidRPr="00853C91" w:rsidRDefault="009E3C57" w:rsidP="00B43B85">
            <w:pPr>
              <w:ind w:firstLine="567"/>
              <w:rPr>
                <w:rFonts w:cs="Times New Roman"/>
                <w:sz w:val="28"/>
                <w:szCs w:val="28"/>
              </w:rPr>
            </w:pPr>
          </w:p>
          <w:p w:rsidR="009E3C57" w:rsidRDefault="009E3C57" w:rsidP="00B43B85">
            <w:pPr>
              <w:ind w:firstLine="567"/>
              <w:rPr>
                <w:rFonts w:cs="Times New Roman"/>
                <w:sz w:val="28"/>
                <w:szCs w:val="28"/>
              </w:rPr>
            </w:pPr>
            <w:r w:rsidRPr="00853C91">
              <w:rPr>
                <w:rFonts w:cs="Times New Roman"/>
                <w:sz w:val="28"/>
                <w:szCs w:val="28"/>
              </w:rPr>
              <w:t>Архитектор</w:t>
            </w:r>
          </w:p>
          <w:p w:rsidR="009E3C57" w:rsidRPr="00853C91" w:rsidRDefault="009E3C57" w:rsidP="00B43B85">
            <w:pPr>
              <w:ind w:firstLine="567"/>
              <w:rPr>
                <w:rFonts w:cs="Times New Roman"/>
                <w:sz w:val="28"/>
                <w:szCs w:val="28"/>
              </w:rPr>
            </w:pPr>
          </w:p>
          <w:p w:rsidR="009E3C57" w:rsidRDefault="009E3C57" w:rsidP="00B43B85">
            <w:pPr>
              <w:ind w:firstLine="567"/>
              <w:rPr>
                <w:rFonts w:cs="Times New Roman"/>
                <w:sz w:val="28"/>
                <w:szCs w:val="28"/>
              </w:rPr>
            </w:pPr>
            <w:r w:rsidRPr="00853C91">
              <w:rPr>
                <w:rFonts w:cs="Times New Roman"/>
                <w:sz w:val="28"/>
                <w:szCs w:val="28"/>
              </w:rPr>
              <w:t>Архитектор</w:t>
            </w:r>
          </w:p>
          <w:p w:rsidR="009E3C57" w:rsidRPr="00853C91" w:rsidRDefault="009E3C57" w:rsidP="00B43B85">
            <w:pPr>
              <w:ind w:firstLine="567"/>
              <w:rPr>
                <w:rFonts w:cs="Times New Roman"/>
                <w:sz w:val="28"/>
                <w:szCs w:val="28"/>
              </w:rPr>
            </w:pPr>
          </w:p>
          <w:p w:rsidR="009E3C57" w:rsidRDefault="009E3C57" w:rsidP="00B43B85">
            <w:pPr>
              <w:ind w:firstLine="567"/>
              <w:rPr>
                <w:rFonts w:cs="Times New Roman"/>
                <w:sz w:val="28"/>
                <w:szCs w:val="28"/>
              </w:rPr>
            </w:pPr>
            <w:r w:rsidRPr="00853C91">
              <w:rPr>
                <w:rFonts w:cs="Times New Roman"/>
                <w:sz w:val="28"/>
                <w:szCs w:val="28"/>
              </w:rPr>
              <w:t>Ведущий инженер</w:t>
            </w:r>
          </w:p>
          <w:p w:rsidR="009E3C57" w:rsidRPr="00853C91" w:rsidRDefault="009E3C57" w:rsidP="00B43B85">
            <w:pPr>
              <w:ind w:firstLine="567"/>
              <w:rPr>
                <w:rFonts w:cs="Times New Roman"/>
                <w:sz w:val="28"/>
                <w:szCs w:val="28"/>
              </w:rPr>
            </w:pPr>
          </w:p>
          <w:p w:rsidR="009E3C57" w:rsidRPr="00853C91" w:rsidRDefault="009E3C57" w:rsidP="00B43B85">
            <w:pPr>
              <w:ind w:firstLine="567"/>
              <w:rPr>
                <w:rFonts w:cs="Times New Roman"/>
                <w:sz w:val="28"/>
                <w:szCs w:val="28"/>
              </w:rPr>
            </w:pPr>
            <w:r w:rsidRPr="00853C91">
              <w:rPr>
                <w:rFonts w:cs="Times New Roman"/>
                <w:sz w:val="28"/>
                <w:szCs w:val="28"/>
              </w:rPr>
              <w:t>Н. контроль</w:t>
            </w:r>
          </w:p>
          <w:p w:rsidR="009E3C57" w:rsidRPr="00853C91" w:rsidRDefault="009E3C57" w:rsidP="00B43B85">
            <w:pPr>
              <w:ind w:firstLine="567"/>
              <w:rPr>
                <w:rFonts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9E3C57" w:rsidRPr="00853C91" w:rsidRDefault="009E3C57" w:rsidP="00B43B85">
            <w:pPr>
              <w:ind w:firstLine="567"/>
              <w:rPr>
                <w:rFonts w:cs="Times New Roman"/>
                <w:sz w:val="28"/>
                <w:szCs w:val="28"/>
              </w:rPr>
            </w:pPr>
            <w:r w:rsidRPr="00853C91">
              <w:rPr>
                <w:rFonts w:cs="Times New Roman"/>
                <w:sz w:val="28"/>
                <w:szCs w:val="28"/>
              </w:rPr>
              <w:t xml:space="preserve"> </w:t>
            </w:r>
          </w:p>
          <w:p w:rsidR="009E3C57" w:rsidRDefault="009E3C57" w:rsidP="00B43B85">
            <w:pPr>
              <w:ind w:firstLine="567"/>
              <w:rPr>
                <w:rFonts w:cs="Times New Roman"/>
                <w:sz w:val="28"/>
                <w:szCs w:val="28"/>
              </w:rPr>
            </w:pPr>
            <w:r w:rsidRPr="00853C91">
              <w:rPr>
                <w:rFonts w:cs="Times New Roman"/>
                <w:sz w:val="28"/>
                <w:szCs w:val="28"/>
              </w:rPr>
              <w:t>О.Б. Шишова</w:t>
            </w:r>
          </w:p>
          <w:p w:rsidR="009E3C57" w:rsidRPr="00853C91" w:rsidRDefault="009E3C57" w:rsidP="00B43B85">
            <w:pPr>
              <w:ind w:firstLine="567"/>
              <w:rPr>
                <w:rFonts w:cs="Times New Roman"/>
                <w:sz w:val="28"/>
                <w:szCs w:val="28"/>
              </w:rPr>
            </w:pPr>
          </w:p>
          <w:p w:rsidR="009E3C57" w:rsidRDefault="009E3C57" w:rsidP="00B43B85">
            <w:pPr>
              <w:ind w:firstLine="567"/>
              <w:rPr>
                <w:rFonts w:cs="Times New Roman"/>
                <w:sz w:val="28"/>
                <w:szCs w:val="28"/>
              </w:rPr>
            </w:pPr>
            <w:r w:rsidRPr="00853C91">
              <w:rPr>
                <w:rFonts w:cs="Times New Roman"/>
                <w:sz w:val="28"/>
                <w:szCs w:val="28"/>
              </w:rPr>
              <w:t>А.И. Оводкова</w:t>
            </w:r>
          </w:p>
          <w:p w:rsidR="009E3C57" w:rsidRPr="00853C91" w:rsidRDefault="009E3C57" w:rsidP="00B43B85">
            <w:pPr>
              <w:ind w:firstLine="567"/>
              <w:rPr>
                <w:rFonts w:cs="Times New Roman"/>
                <w:sz w:val="28"/>
                <w:szCs w:val="28"/>
              </w:rPr>
            </w:pPr>
          </w:p>
          <w:p w:rsidR="009E3C57" w:rsidRDefault="009E3C57" w:rsidP="00B43B85">
            <w:pPr>
              <w:ind w:firstLine="567"/>
              <w:rPr>
                <w:rFonts w:cs="Times New Roman"/>
                <w:sz w:val="28"/>
                <w:szCs w:val="28"/>
              </w:rPr>
            </w:pPr>
            <w:r>
              <w:rPr>
                <w:rFonts w:cs="Times New Roman"/>
                <w:sz w:val="28"/>
                <w:szCs w:val="28"/>
              </w:rPr>
              <w:t>А.С. Абрамова</w:t>
            </w:r>
          </w:p>
          <w:p w:rsidR="009E3C57" w:rsidRPr="00853C91" w:rsidRDefault="009E3C57" w:rsidP="00B43B85">
            <w:pPr>
              <w:ind w:firstLine="567"/>
              <w:rPr>
                <w:rFonts w:cs="Times New Roman"/>
                <w:sz w:val="28"/>
                <w:szCs w:val="28"/>
              </w:rPr>
            </w:pPr>
          </w:p>
          <w:p w:rsidR="009E3C57" w:rsidRDefault="009E3C57" w:rsidP="00B43B85">
            <w:pPr>
              <w:ind w:firstLine="567"/>
              <w:rPr>
                <w:rFonts w:cs="Times New Roman"/>
                <w:sz w:val="28"/>
                <w:szCs w:val="28"/>
              </w:rPr>
            </w:pPr>
            <w:r>
              <w:rPr>
                <w:rFonts w:cs="Times New Roman"/>
                <w:sz w:val="28"/>
                <w:szCs w:val="28"/>
              </w:rPr>
              <w:t>А.А. Коневецкая</w:t>
            </w:r>
          </w:p>
          <w:p w:rsidR="009E3C57" w:rsidRPr="00853C91" w:rsidRDefault="009E3C57" w:rsidP="00B43B85">
            <w:pPr>
              <w:ind w:firstLine="567"/>
              <w:rPr>
                <w:rFonts w:cs="Times New Roman"/>
                <w:sz w:val="28"/>
                <w:szCs w:val="28"/>
              </w:rPr>
            </w:pPr>
          </w:p>
          <w:p w:rsidR="009E3C57" w:rsidRDefault="009E3C57" w:rsidP="00B43B85">
            <w:pPr>
              <w:ind w:firstLine="567"/>
              <w:rPr>
                <w:rFonts w:cs="Times New Roman"/>
                <w:sz w:val="28"/>
                <w:szCs w:val="28"/>
              </w:rPr>
            </w:pPr>
            <w:r w:rsidRPr="00853C91">
              <w:rPr>
                <w:rFonts w:cs="Times New Roman"/>
                <w:sz w:val="28"/>
                <w:szCs w:val="28"/>
              </w:rPr>
              <w:t>С.В. Казаков</w:t>
            </w:r>
          </w:p>
          <w:p w:rsidR="009E3C57" w:rsidRPr="00853C91" w:rsidRDefault="009E3C57" w:rsidP="00B43B85">
            <w:pPr>
              <w:ind w:firstLine="567"/>
              <w:rPr>
                <w:rFonts w:cs="Times New Roman"/>
                <w:sz w:val="28"/>
                <w:szCs w:val="28"/>
              </w:rPr>
            </w:pPr>
          </w:p>
          <w:p w:rsidR="009E3C57" w:rsidRPr="00853C91" w:rsidRDefault="009E3C57" w:rsidP="00B43B85">
            <w:pPr>
              <w:ind w:firstLine="567"/>
              <w:rPr>
                <w:rFonts w:cs="Times New Roman"/>
                <w:sz w:val="28"/>
                <w:szCs w:val="28"/>
              </w:rPr>
            </w:pPr>
            <w:r w:rsidRPr="00853C91">
              <w:rPr>
                <w:rFonts w:cs="Times New Roman"/>
                <w:sz w:val="28"/>
                <w:szCs w:val="28"/>
              </w:rPr>
              <w:t>И.В. Кудинова</w:t>
            </w:r>
          </w:p>
          <w:p w:rsidR="009E3C57" w:rsidRPr="00853C91" w:rsidRDefault="009E3C57" w:rsidP="00B43B85">
            <w:pPr>
              <w:ind w:firstLine="567"/>
              <w:rPr>
                <w:rFonts w:cs="Times New Roman"/>
                <w:sz w:val="28"/>
                <w:szCs w:val="28"/>
              </w:rPr>
            </w:pPr>
          </w:p>
        </w:tc>
        <w:tc>
          <w:tcPr>
            <w:tcW w:w="1637" w:type="dxa"/>
            <w:tcBorders>
              <w:top w:val="single" w:sz="4" w:space="0" w:color="auto"/>
              <w:left w:val="single" w:sz="4" w:space="0" w:color="auto"/>
              <w:bottom w:val="single" w:sz="4" w:space="0" w:color="auto"/>
              <w:right w:val="single" w:sz="4" w:space="0" w:color="auto"/>
            </w:tcBorders>
          </w:tcPr>
          <w:p w:rsidR="009E3C57" w:rsidRPr="00853C91" w:rsidRDefault="00C92211" w:rsidP="00B43B85">
            <w:pPr>
              <w:ind w:firstLine="567"/>
              <w:rPr>
                <w:rFonts w:cs="Times New Roman"/>
                <w:sz w:val="28"/>
                <w:szCs w:val="28"/>
              </w:rPr>
            </w:pPr>
            <w:r w:rsidRPr="00C32E17">
              <w:rPr>
                <w:rFonts w:cs="Times New Roman"/>
                <w:noProof/>
                <w:sz w:val="28"/>
                <w:szCs w:val="28"/>
                <w:lang w:eastAsia="ru-RU"/>
              </w:rPr>
              <w:drawing>
                <wp:anchor distT="0" distB="0" distL="114300" distR="114300" simplePos="0" relativeHeight="251671552" behindDoc="0" locked="0" layoutInCell="1" allowOverlap="1">
                  <wp:simplePos x="0" y="0"/>
                  <wp:positionH relativeFrom="column">
                    <wp:posOffset>-5080</wp:posOffset>
                  </wp:positionH>
                  <wp:positionV relativeFrom="paragraph">
                    <wp:posOffset>2139950</wp:posOffset>
                  </wp:positionV>
                  <wp:extent cx="902335" cy="53530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02335" cy="535305"/>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72576" behindDoc="0" locked="0" layoutInCell="1" allowOverlap="1">
                  <wp:simplePos x="0" y="0"/>
                  <wp:positionH relativeFrom="column">
                    <wp:posOffset>-6985</wp:posOffset>
                  </wp:positionH>
                  <wp:positionV relativeFrom="paragraph">
                    <wp:posOffset>1749425</wp:posOffset>
                  </wp:positionV>
                  <wp:extent cx="919480" cy="589280"/>
                  <wp:effectExtent l="0" t="0" r="0" b="127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19480" cy="589280"/>
                          </a:xfrm>
                          <a:prstGeom prst="rect">
                            <a:avLst/>
                          </a:prstGeom>
                        </pic:spPr>
                      </pic:pic>
                    </a:graphicData>
                  </a:graphic>
                </wp:anchor>
              </w:drawing>
            </w:r>
            <w:r>
              <w:rPr>
                <w:rFonts w:cs="Times New Roman"/>
                <w:noProof/>
                <w:sz w:val="28"/>
                <w:szCs w:val="28"/>
                <w:lang w:eastAsia="ru-RU"/>
              </w:rPr>
              <w:drawing>
                <wp:anchor distT="0" distB="0" distL="114300" distR="114300" simplePos="0" relativeHeight="251675648" behindDoc="1" locked="0" layoutInCell="1" allowOverlap="1">
                  <wp:simplePos x="0" y="0"/>
                  <wp:positionH relativeFrom="column">
                    <wp:posOffset>-53975</wp:posOffset>
                  </wp:positionH>
                  <wp:positionV relativeFrom="paragraph">
                    <wp:posOffset>1156970</wp:posOffset>
                  </wp:positionV>
                  <wp:extent cx="902335" cy="65532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Коневецкая А.А..tif"/>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02335" cy="655320"/>
                          </a:xfrm>
                          <a:prstGeom prst="rect">
                            <a:avLst/>
                          </a:prstGeom>
                        </pic:spPr>
                      </pic:pic>
                    </a:graphicData>
                  </a:graphic>
                </wp:anchor>
              </w:drawing>
            </w:r>
            <w:r>
              <w:rPr>
                <w:rFonts w:cs="Times New Roman"/>
                <w:noProof/>
                <w:sz w:val="28"/>
                <w:szCs w:val="28"/>
                <w:lang w:eastAsia="ru-RU"/>
              </w:rPr>
              <w:drawing>
                <wp:anchor distT="0" distB="0" distL="114300" distR="114300" simplePos="0" relativeHeight="251674624" behindDoc="0" locked="0" layoutInCell="1" allowOverlap="1">
                  <wp:simplePos x="0" y="0"/>
                  <wp:positionH relativeFrom="column">
                    <wp:posOffset>10160</wp:posOffset>
                  </wp:positionH>
                  <wp:positionV relativeFrom="paragraph">
                    <wp:posOffset>975995</wp:posOffset>
                  </wp:positionV>
                  <wp:extent cx="902335" cy="398145"/>
                  <wp:effectExtent l="0" t="0" r="0" b="190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Абрамова А.С..tif"/>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02335" cy="398145"/>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69504" behindDoc="0" locked="0" layoutInCell="1" allowOverlap="1">
                  <wp:simplePos x="0" y="0"/>
                  <wp:positionH relativeFrom="column">
                    <wp:posOffset>-48260</wp:posOffset>
                  </wp:positionH>
                  <wp:positionV relativeFrom="paragraph">
                    <wp:posOffset>390525</wp:posOffset>
                  </wp:positionV>
                  <wp:extent cx="904875"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04875" cy="685800"/>
                          </a:xfrm>
                          <a:prstGeom prst="rect">
                            <a:avLst/>
                          </a:prstGeom>
                          <a:noFill/>
                          <a:ln>
                            <a:noFill/>
                          </a:ln>
                        </pic:spPr>
                      </pic:pic>
                    </a:graphicData>
                  </a:graphic>
                </wp:anchor>
              </w:drawing>
            </w:r>
            <w:r w:rsidRPr="00C32E17">
              <w:rPr>
                <w:rFonts w:cs="Times New Roman"/>
                <w:noProof/>
                <w:sz w:val="28"/>
                <w:szCs w:val="28"/>
                <w:lang w:eastAsia="ru-RU"/>
              </w:rPr>
              <w:drawing>
                <wp:anchor distT="0" distB="0" distL="114300" distR="114300" simplePos="0" relativeHeight="251670528" behindDoc="0" locked="0" layoutInCell="1" allowOverlap="1">
                  <wp:simplePos x="0" y="0"/>
                  <wp:positionH relativeFrom="column">
                    <wp:posOffset>42545</wp:posOffset>
                  </wp:positionH>
                  <wp:positionV relativeFrom="paragraph">
                    <wp:posOffset>1270</wp:posOffset>
                  </wp:positionV>
                  <wp:extent cx="895350" cy="638175"/>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638175"/>
                          </a:xfrm>
                          <a:prstGeom prst="rect">
                            <a:avLst/>
                          </a:prstGeom>
                          <a:noFill/>
                          <a:ln>
                            <a:noFill/>
                          </a:ln>
                        </pic:spPr>
                      </pic:pic>
                    </a:graphicData>
                  </a:graphic>
                </wp:anchor>
              </w:drawing>
            </w:r>
          </w:p>
        </w:tc>
      </w:tr>
      <w:bookmarkEnd w:id="0"/>
    </w:tbl>
    <w:p w:rsidR="000F3F55" w:rsidRPr="003B198F" w:rsidRDefault="000F3F55"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7F5C2E" w:rsidRPr="003B198F" w:rsidRDefault="007F5C2E" w:rsidP="00506E09">
      <w:pPr>
        <w:ind w:firstLine="709"/>
        <w:contextualSpacing/>
        <w:jc w:val="center"/>
      </w:pPr>
    </w:p>
    <w:p w:rsidR="007F5C2E" w:rsidRPr="003B198F" w:rsidRDefault="007F5C2E" w:rsidP="00506E09">
      <w:pPr>
        <w:ind w:firstLine="709"/>
        <w:contextualSpacing/>
        <w:jc w:val="center"/>
      </w:pPr>
    </w:p>
    <w:p w:rsidR="00ED6DD3" w:rsidRPr="003B198F" w:rsidRDefault="00ED6DD3" w:rsidP="00506E09">
      <w:pPr>
        <w:ind w:firstLine="709"/>
        <w:contextualSpacing/>
        <w:jc w:val="center"/>
      </w:pPr>
    </w:p>
    <w:p w:rsidR="002D5AD6" w:rsidRPr="003B198F" w:rsidRDefault="002D5AD6"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rPr>
          <w:b/>
        </w:rPr>
      </w:pPr>
    </w:p>
    <w:p w:rsidR="006F4B58" w:rsidRDefault="006F4B58" w:rsidP="00570EE3">
      <w:pPr>
        <w:contextualSpacing/>
        <w:jc w:val="center"/>
      </w:pPr>
    </w:p>
    <w:p w:rsidR="006F4B58" w:rsidRDefault="006F4B58" w:rsidP="00570EE3">
      <w:pPr>
        <w:contextualSpacing/>
        <w:jc w:val="center"/>
      </w:pPr>
    </w:p>
    <w:p w:rsidR="002D5AD6" w:rsidRPr="003B198F" w:rsidRDefault="00B1319A" w:rsidP="00570EE3">
      <w:pPr>
        <w:contextualSpacing/>
        <w:jc w:val="center"/>
      </w:pPr>
      <w:r w:rsidRPr="003B198F">
        <w:t>СОСТАВ ПРОЕКТА</w:t>
      </w:r>
    </w:p>
    <w:p w:rsidR="00B1319A" w:rsidRPr="003B198F" w:rsidRDefault="00B1319A" w:rsidP="00570EE3">
      <w:pPr>
        <w:ind w:firstLine="709"/>
        <w:contextualSpacing/>
        <w:jc w:val="center"/>
      </w:pPr>
    </w:p>
    <w:p w:rsidR="008B1504" w:rsidRDefault="008B1504" w:rsidP="006F4B58">
      <w:pPr>
        <w:ind w:firstLine="709"/>
        <w:contextualSpacing/>
        <w:jc w:val="center"/>
      </w:pPr>
      <w:r w:rsidRPr="008B1504">
        <w:t>Внесение изменений в</w:t>
      </w:r>
    </w:p>
    <w:p w:rsidR="003457BB" w:rsidRDefault="003A64F4" w:rsidP="006F4B58">
      <w:pPr>
        <w:ind w:firstLine="709"/>
        <w:contextualSpacing/>
        <w:jc w:val="center"/>
      </w:pPr>
      <w:r w:rsidRPr="003B198F">
        <w:t>ПРАВИЛА ЗЕМЛЕПОЛЬЗОВАНИЯ И ЗАСТРОЙКИ</w:t>
      </w:r>
      <w:r w:rsidR="003B7BDD" w:rsidRPr="003B198F">
        <w:t xml:space="preserve"> </w:t>
      </w:r>
    </w:p>
    <w:p w:rsidR="003457BB" w:rsidRPr="009F53BB" w:rsidRDefault="003457BB" w:rsidP="003457BB">
      <w:pPr>
        <w:ind w:firstLine="709"/>
        <w:contextualSpacing/>
        <w:jc w:val="center"/>
        <w:rPr>
          <w:b/>
          <w:sz w:val="32"/>
          <w:szCs w:val="32"/>
        </w:rPr>
      </w:pPr>
      <w:r w:rsidRPr="003457BB">
        <w:t xml:space="preserve">муниципальное образование </w:t>
      </w:r>
      <w:r w:rsidR="00346118">
        <w:t>Бородинское</w:t>
      </w:r>
      <w:r w:rsidR="008433E2">
        <w:t xml:space="preserve"> Киреевского района</w:t>
      </w:r>
    </w:p>
    <w:p w:rsidR="006F4B58" w:rsidRDefault="00D36463" w:rsidP="006F4B58">
      <w:pPr>
        <w:ind w:firstLine="709"/>
        <w:contextualSpacing/>
        <w:jc w:val="center"/>
        <w:rPr>
          <w:b/>
        </w:rPr>
      </w:pPr>
      <w:r w:rsidRPr="003B198F">
        <w:rPr>
          <w:b/>
        </w:rPr>
        <w:t>Текстовая часть.</w:t>
      </w:r>
    </w:p>
    <w:p w:rsidR="00346118" w:rsidRDefault="00D36463" w:rsidP="006F4B58">
      <w:pPr>
        <w:ind w:firstLine="709"/>
        <w:contextualSpacing/>
        <w:jc w:val="center"/>
        <w:rPr>
          <w:b/>
        </w:rPr>
        <w:sectPr w:rsidR="00346118" w:rsidSect="007F5C2E">
          <w:headerReference w:type="default" r:id="rId17"/>
          <w:footerReference w:type="default" r:id="rId18"/>
          <w:headerReference w:type="first" r:id="rId19"/>
          <w:footerReference w:type="first" r:id="rId20"/>
          <w:pgSz w:w="11905" w:h="16837" w:code="9"/>
          <w:pgMar w:top="397" w:right="851" w:bottom="295" w:left="1134" w:header="567" w:footer="454" w:gutter="0"/>
          <w:pgNumType w:start="2"/>
          <w:cols w:space="720"/>
          <w:docGrid w:linePitch="360"/>
        </w:sectPr>
      </w:pPr>
      <w:r w:rsidRPr="003B198F">
        <w:rPr>
          <w:b/>
        </w:rPr>
        <w:t>Графическая часть.</w:t>
      </w:r>
    </w:p>
    <w:p w:rsidR="005D3BAD" w:rsidRPr="003B198F" w:rsidRDefault="005D3BAD" w:rsidP="00506E09">
      <w:pPr>
        <w:pStyle w:val="ac"/>
        <w:ind w:left="0" w:firstLine="709"/>
        <w:contextualSpacing/>
        <w:jc w:val="center"/>
      </w:pPr>
      <w:r w:rsidRPr="003B198F">
        <w:lastRenderedPageBreak/>
        <w:t>СОДЕРЖАНИЕ</w:t>
      </w:r>
    </w:p>
    <w:p w:rsidR="00980FF7" w:rsidRPr="003B198F" w:rsidRDefault="00980FF7" w:rsidP="00506E09">
      <w:pPr>
        <w:ind w:firstLine="709"/>
        <w:contextualSpacing/>
      </w:pPr>
    </w:p>
    <w:bookmarkStart w:id="1" w:name="_Toc492973626"/>
    <w:p w:rsidR="00CC60CC" w:rsidRDefault="007D20C6">
      <w:pPr>
        <w:pStyle w:val="17"/>
        <w:tabs>
          <w:tab w:val="right" w:leader="underscore" w:pos="9910"/>
        </w:tabs>
        <w:rPr>
          <w:rFonts w:eastAsiaTheme="minorEastAsia" w:cstheme="minorBidi"/>
          <w:b w:val="0"/>
          <w:bCs w:val="0"/>
          <w:i w:val="0"/>
          <w:iCs w:val="0"/>
          <w:noProof/>
          <w:sz w:val="22"/>
          <w:szCs w:val="22"/>
          <w:lang w:eastAsia="ru-RU"/>
        </w:rPr>
      </w:pPr>
      <w:r w:rsidRPr="007D20C6">
        <w:rPr>
          <w:b w:val="0"/>
          <w:bCs w:val="0"/>
          <w:caps/>
          <w:sz w:val="28"/>
          <w:szCs w:val="28"/>
        </w:rPr>
        <w:fldChar w:fldCharType="begin"/>
      </w:r>
      <w:r w:rsidR="003457BB">
        <w:rPr>
          <w:b w:val="0"/>
          <w:bCs w:val="0"/>
          <w:caps/>
          <w:sz w:val="28"/>
          <w:szCs w:val="28"/>
        </w:rPr>
        <w:instrText xml:space="preserve"> TOC \o "1-3" \h \z \u </w:instrText>
      </w:r>
      <w:r w:rsidRPr="007D20C6">
        <w:rPr>
          <w:b w:val="0"/>
          <w:bCs w:val="0"/>
          <w:caps/>
          <w:sz w:val="28"/>
          <w:szCs w:val="28"/>
        </w:rPr>
        <w:fldChar w:fldCharType="separate"/>
      </w:r>
      <w:hyperlink w:anchor="_Toc4763267" w:history="1">
        <w:r w:rsidR="00CC60CC" w:rsidRPr="00496094">
          <w:rPr>
            <w:rStyle w:val="af5"/>
            <w:caps/>
            <w:noProof/>
          </w:rPr>
          <w:t>Введение</w:t>
        </w:r>
        <w:r w:rsidR="00CC60CC">
          <w:rPr>
            <w:noProof/>
            <w:webHidden/>
          </w:rPr>
          <w:tab/>
        </w:r>
        <w:r>
          <w:rPr>
            <w:noProof/>
            <w:webHidden/>
          </w:rPr>
          <w:fldChar w:fldCharType="begin"/>
        </w:r>
        <w:r w:rsidR="00CC60CC">
          <w:rPr>
            <w:noProof/>
            <w:webHidden/>
          </w:rPr>
          <w:instrText xml:space="preserve"> PAGEREF _Toc4763267 \h </w:instrText>
        </w:r>
        <w:r>
          <w:rPr>
            <w:noProof/>
            <w:webHidden/>
          </w:rPr>
        </w:r>
        <w:r>
          <w:rPr>
            <w:noProof/>
            <w:webHidden/>
          </w:rPr>
          <w:fldChar w:fldCharType="separate"/>
        </w:r>
        <w:r w:rsidR="00C92211">
          <w:rPr>
            <w:noProof/>
            <w:webHidden/>
          </w:rPr>
          <w:t>6</w:t>
        </w:r>
        <w:r>
          <w:rPr>
            <w:noProof/>
            <w:webHidden/>
          </w:rPr>
          <w:fldChar w:fldCharType="end"/>
        </w:r>
      </w:hyperlink>
    </w:p>
    <w:p w:rsidR="00CC60CC" w:rsidRDefault="007D20C6">
      <w:pPr>
        <w:pStyle w:val="17"/>
        <w:tabs>
          <w:tab w:val="right" w:leader="underscore" w:pos="9910"/>
        </w:tabs>
        <w:rPr>
          <w:rFonts w:eastAsiaTheme="minorEastAsia" w:cstheme="minorBidi"/>
          <w:b w:val="0"/>
          <w:bCs w:val="0"/>
          <w:i w:val="0"/>
          <w:iCs w:val="0"/>
          <w:noProof/>
          <w:sz w:val="22"/>
          <w:szCs w:val="22"/>
          <w:lang w:eastAsia="ru-RU"/>
        </w:rPr>
      </w:pPr>
      <w:hyperlink w:anchor="_Toc4763268" w:history="1">
        <w:r w:rsidR="00CC60CC" w:rsidRPr="00496094">
          <w:rPr>
            <w:rStyle w:val="af5"/>
            <w:noProof/>
          </w:rPr>
          <w:t>ГЛАВА I. ПОРЯДОК ПРИМЕНЕНИЯ ПРАВИЛ ЗЕМЛЕПОЛЬЗОВАНИЯ И ЗАСТРОЙКИ И ВНЕСЕНИЯ В НИХ ИЗМЕНЕНИЙ</w:t>
        </w:r>
        <w:r w:rsidR="00CC60CC">
          <w:rPr>
            <w:noProof/>
            <w:webHidden/>
          </w:rPr>
          <w:tab/>
        </w:r>
        <w:r>
          <w:rPr>
            <w:noProof/>
            <w:webHidden/>
          </w:rPr>
          <w:fldChar w:fldCharType="begin"/>
        </w:r>
        <w:r w:rsidR="00CC60CC">
          <w:rPr>
            <w:noProof/>
            <w:webHidden/>
          </w:rPr>
          <w:instrText xml:space="preserve"> PAGEREF _Toc4763268 \h </w:instrText>
        </w:r>
        <w:r>
          <w:rPr>
            <w:noProof/>
            <w:webHidden/>
          </w:rPr>
        </w:r>
        <w:r>
          <w:rPr>
            <w:noProof/>
            <w:webHidden/>
          </w:rPr>
          <w:fldChar w:fldCharType="separate"/>
        </w:r>
        <w:r w:rsidR="00C92211">
          <w:rPr>
            <w:noProof/>
            <w:webHidden/>
          </w:rPr>
          <w:t>7</w:t>
        </w:r>
        <w:r>
          <w:rPr>
            <w:noProof/>
            <w:webHidden/>
          </w:rPr>
          <w:fldChar w:fldCharType="end"/>
        </w:r>
      </w:hyperlink>
    </w:p>
    <w:p w:rsidR="00CC60CC" w:rsidRDefault="007D20C6">
      <w:pPr>
        <w:pStyle w:val="25"/>
        <w:tabs>
          <w:tab w:val="right" w:leader="underscore" w:pos="9910"/>
        </w:tabs>
        <w:rPr>
          <w:rFonts w:eastAsiaTheme="minorEastAsia" w:cstheme="minorBidi"/>
          <w:b w:val="0"/>
          <w:bCs w:val="0"/>
          <w:noProof/>
          <w:lang w:eastAsia="ru-RU"/>
        </w:rPr>
      </w:pPr>
      <w:hyperlink w:anchor="_Toc4763269" w:history="1">
        <w:r w:rsidR="00CC60CC" w:rsidRPr="00496094">
          <w:rPr>
            <w:rStyle w:val="af5"/>
            <w:noProof/>
          </w:rPr>
          <w:t>РАЗДЕЛ 1. О РЕГУЛИРОВАНИИ ЗЕМЛЕПОЛЬЗОВАНИЯ И ЗАСТРОЙКИ ОРГАНАМИ МЕСТНОГО САМОУПРАВЛЕНИЯ.</w:t>
        </w:r>
        <w:r w:rsidR="00CC60CC">
          <w:rPr>
            <w:noProof/>
            <w:webHidden/>
          </w:rPr>
          <w:tab/>
        </w:r>
        <w:r>
          <w:rPr>
            <w:noProof/>
            <w:webHidden/>
          </w:rPr>
          <w:fldChar w:fldCharType="begin"/>
        </w:r>
        <w:r w:rsidR="00CC60CC">
          <w:rPr>
            <w:noProof/>
            <w:webHidden/>
          </w:rPr>
          <w:instrText xml:space="preserve"> PAGEREF _Toc4763269 \h </w:instrText>
        </w:r>
        <w:r>
          <w:rPr>
            <w:noProof/>
            <w:webHidden/>
          </w:rPr>
        </w:r>
        <w:r>
          <w:rPr>
            <w:noProof/>
            <w:webHidden/>
          </w:rPr>
          <w:fldChar w:fldCharType="separate"/>
        </w:r>
        <w:r w:rsidR="00C92211">
          <w:rPr>
            <w:noProof/>
            <w:webHidden/>
          </w:rPr>
          <w:t>7</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70" w:history="1">
        <w:r w:rsidR="00CC60CC" w:rsidRPr="00496094">
          <w:rPr>
            <w:rStyle w:val="af5"/>
            <w:noProof/>
          </w:rPr>
          <w:t>Статья 1. Основные понятия, используемые в Правилах землепользования и застройки</w:t>
        </w:r>
        <w:r w:rsidR="00CC60CC">
          <w:rPr>
            <w:noProof/>
            <w:webHidden/>
          </w:rPr>
          <w:tab/>
        </w:r>
        <w:r>
          <w:rPr>
            <w:noProof/>
            <w:webHidden/>
          </w:rPr>
          <w:fldChar w:fldCharType="begin"/>
        </w:r>
        <w:r w:rsidR="00CC60CC">
          <w:rPr>
            <w:noProof/>
            <w:webHidden/>
          </w:rPr>
          <w:instrText xml:space="preserve"> PAGEREF _Toc4763270 \h </w:instrText>
        </w:r>
        <w:r>
          <w:rPr>
            <w:noProof/>
            <w:webHidden/>
          </w:rPr>
        </w:r>
        <w:r>
          <w:rPr>
            <w:noProof/>
            <w:webHidden/>
          </w:rPr>
          <w:fldChar w:fldCharType="separate"/>
        </w:r>
        <w:r w:rsidR="00C92211">
          <w:rPr>
            <w:noProof/>
            <w:webHidden/>
          </w:rPr>
          <w:t>7</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71" w:history="1">
        <w:r w:rsidR="00CC60CC" w:rsidRPr="00496094">
          <w:rPr>
            <w:rStyle w:val="af5"/>
            <w:noProof/>
          </w:rPr>
          <w:t>Статья 2. Основания введения, цели и назначение Правил</w:t>
        </w:r>
        <w:r w:rsidR="00CC60CC">
          <w:rPr>
            <w:noProof/>
            <w:webHidden/>
          </w:rPr>
          <w:tab/>
        </w:r>
        <w:r>
          <w:rPr>
            <w:noProof/>
            <w:webHidden/>
          </w:rPr>
          <w:fldChar w:fldCharType="begin"/>
        </w:r>
        <w:r w:rsidR="00CC60CC">
          <w:rPr>
            <w:noProof/>
            <w:webHidden/>
          </w:rPr>
          <w:instrText xml:space="preserve"> PAGEREF _Toc4763271 \h </w:instrText>
        </w:r>
        <w:r>
          <w:rPr>
            <w:noProof/>
            <w:webHidden/>
          </w:rPr>
        </w:r>
        <w:r>
          <w:rPr>
            <w:noProof/>
            <w:webHidden/>
          </w:rPr>
          <w:fldChar w:fldCharType="separate"/>
        </w:r>
        <w:r w:rsidR="00C92211">
          <w:rPr>
            <w:noProof/>
            <w:webHidden/>
          </w:rPr>
          <w:t>9</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72" w:history="1">
        <w:r w:rsidR="00CC60CC" w:rsidRPr="00496094">
          <w:rPr>
            <w:rStyle w:val="af5"/>
            <w:noProof/>
          </w:rPr>
          <w:t>Статья 3. Состав Правил землепользования и застройки</w:t>
        </w:r>
        <w:r w:rsidR="00CC60CC">
          <w:rPr>
            <w:noProof/>
            <w:webHidden/>
          </w:rPr>
          <w:tab/>
        </w:r>
        <w:r>
          <w:rPr>
            <w:noProof/>
            <w:webHidden/>
          </w:rPr>
          <w:fldChar w:fldCharType="begin"/>
        </w:r>
        <w:r w:rsidR="00CC60CC">
          <w:rPr>
            <w:noProof/>
            <w:webHidden/>
          </w:rPr>
          <w:instrText xml:space="preserve"> PAGEREF _Toc4763272 \h </w:instrText>
        </w:r>
        <w:r>
          <w:rPr>
            <w:noProof/>
            <w:webHidden/>
          </w:rPr>
        </w:r>
        <w:r>
          <w:rPr>
            <w:noProof/>
            <w:webHidden/>
          </w:rPr>
          <w:fldChar w:fldCharType="separate"/>
        </w:r>
        <w:r w:rsidR="00C92211">
          <w:rPr>
            <w:noProof/>
            <w:webHidden/>
          </w:rPr>
          <w:t>10</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73" w:history="1">
        <w:r w:rsidR="00CC60CC" w:rsidRPr="00496094">
          <w:rPr>
            <w:rStyle w:val="af5"/>
            <w:noProof/>
          </w:rPr>
          <w:t>Статья 4. Открытость и доступность информации о землепользовании и застройке</w:t>
        </w:r>
        <w:r w:rsidR="00CC60CC">
          <w:rPr>
            <w:noProof/>
            <w:webHidden/>
          </w:rPr>
          <w:tab/>
        </w:r>
        <w:r>
          <w:rPr>
            <w:noProof/>
            <w:webHidden/>
          </w:rPr>
          <w:fldChar w:fldCharType="begin"/>
        </w:r>
        <w:r w:rsidR="00CC60CC">
          <w:rPr>
            <w:noProof/>
            <w:webHidden/>
          </w:rPr>
          <w:instrText xml:space="preserve"> PAGEREF _Toc4763273 \h </w:instrText>
        </w:r>
        <w:r>
          <w:rPr>
            <w:noProof/>
            <w:webHidden/>
          </w:rPr>
        </w:r>
        <w:r>
          <w:rPr>
            <w:noProof/>
            <w:webHidden/>
          </w:rPr>
          <w:fldChar w:fldCharType="separate"/>
        </w:r>
        <w:r w:rsidR="00C92211">
          <w:rPr>
            <w:noProof/>
            <w:webHidden/>
          </w:rPr>
          <w:t>11</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74" w:history="1">
        <w:r w:rsidR="00CC60CC" w:rsidRPr="00496094">
          <w:rPr>
            <w:rStyle w:val="af5"/>
            <w:noProof/>
          </w:rPr>
          <w:t>Статья 5. Ответственность за нарушение Правил землепользования и застройки</w:t>
        </w:r>
        <w:r w:rsidR="00CC60CC">
          <w:rPr>
            <w:noProof/>
            <w:webHidden/>
          </w:rPr>
          <w:tab/>
        </w:r>
        <w:r>
          <w:rPr>
            <w:noProof/>
            <w:webHidden/>
          </w:rPr>
          <w:fldChar w:fldCharType="begin"/>
        </w:r>
        <w:r w:rsidR="00CC60CC">
          <w:rPr>
            <w:noProof/>
            <w:webHidden/>
          </w:rPr>
          <w:instrText xml:space="preserve"> PAGEREF _Toc4763274 \h </w:instrText>
        </w:r>
        <w:r>
          <w:rPr>
            <w:noProof/>
            <w:webHidden/>
          </w:rPr>
        </w:r>
        <w:r>
          <w:rPr>
            <w:noProof/>
            <w:webHidden/>
          </w:rPr>
          <w:fldChar w:fldCharType="separate"/>
        </w:r>
        <w:r w:rsidR="00C92211">
          <w:rPr>
            <w:noProof/>
            <w:webHidden/>
          </w:rPr>
          <w:t>11</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75" w:history="1">
        <w:r w:rsidR="00CC60CC" w:rsidRPr="00496094">
          <w:rPr>
            <w:rStyle w:val="af5"/>
            <w:noProof/>
          </w:rPr>
          <w:t>Статья 6. Общие положения, относящиеся к ранее возникшим правам</w:t>
        </w:r>
        <w:r w:rsidR="00CC60CC">
          <w:rPr>
            <w:noProof/>
            <w:webHidden/>
          </w:rPr>
          <w:tab/>
        </w:r>
        <w:r>
          <w:rPr>
            <w:noProof/>
            <w:webHidden/>
          </w:rPr>
          <w:fldChar w:fldCharType="begin"/>
        </w:r>
        <w:r w:rsidR="00CC60CC">
          <w:rPr>
            <w:noProof/>
            <w:webHidden/>
          </w:rPr>
          <w:instrText xml:space="preserve"> PAGEREF _Toc4763275 \h </w:instrText>
        </w:r>
        <w:r>
          <w:rPr>
            <w:noProof/>
            <w:webHidden/>
          </w:rPr>
        </w:r>
        <w:r>
          <w:rPr>
            <w:noProof/>
            <w:webHidden/>
          </w:rPr>
          <w:fldChar w:fldCharType="separate"/>
        </w:r>
        <w:r w:rsidR="00C92211">
          <w:rPr>
            <w:noProof/>
            <w:webHidden/>
          </w:rPr>
          <w:t>11</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76" w:history="1">
        <w:r w:rsidR="00CC60CC" w:rsidRPr="00496094">
          <w:rPr>
            <w:rStyle w:val="af5"/>
            <w:noProof/>
          </w:rPr>
          <w:t>Статья 7. Использование и строительные изменения объектов недвижимости, не соответствующих Правилам</w:t>
        </w:r>
        <w:r w:rsidR="00CC60CC">
          <w:rPr>
            <w:noProof/>
            <w:webHidden/>
          </w:rPr>
          <w:tab/>
        </w:r>
        <w:r>
          <w:rPr>
            <w:noProof/>
            <w:webHidden/>
          </w:rPr>
          <w:fldChar w:fldCharType="begin"/>
        </w:r>
        <w:r w:rsidR="00CC60CC">
          <w:rPr>
            <w:noProof/>
            <w:webHidden/>
          </w:rPr>
          <w:instrText xml:space="preserve"> PAGEREF _Toc4763276 \h </w:instrText>
        </w:r>
        <w:r>
          <w:rPr>
            <w:noProof/>
            <w:webHidden/>
          </w:rPr>
        </w:r>
        <w:r>
          <w:rPr>
            <w:noProof/>
            <w:webHidden/>
          </w:rPr>
          <w:fldChar w:fldCharType="separate"/>
        </w:r>
        <w:r w:rsidR="00C92211">
          <w:rPr>
            <w:noProof/>
            <w:webHidden/>
          </w:rPr>
          <w:t>12</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77" w:history="1">
        <w:r w:rsidR="00CC60CC" w:rsidRPr="00496094">
          <w:rPr>
            <w:rStyle w:val="af5"/>
            <w:noProof/>
          </w:rPr>
          <w:t>Статья 8. Градостроительное зонирование территории и установление градостроительных регламентов</w:t>
        </w:r>
        <w:r w:rsidR="00CC60CC">
          <w:rPr>
            <w:noProof/>
            <w:webHidden/>
          </w:rPr>
          <w:tab/>
        </w:r>
        <w:r>
          <w:rPr>
            <w:noProof/>
            <w:webHidden/>
          </w:rPr>
          <w:fldChar w:fldCharType="begin"/>
        </w:r>
        <w:r w:rsidR="00CC60CC">
          <w:rPr>
            <w:noProof/>
            <w:webHidden/>
          </w:rPr>
          <w:instrText xml:space="preserve"> PAGEREF _Toc4763277 \h </w:instrText>
        </w:r>
        <w:r>
          <w:rPr>
            <w:noProof/>
            <w:webHidden/>
          </w:rPr>
        </w:r>
        <w:r>
          <w:rPr>
            <w:noProof/>
            <w:webHidden/>
          </w:rPr>
          <w:fldChar w:fldCharType="separate"/>
        </w:r>
        <w:r w:rsidR="00C92211">
          <w:rPr>
            <w:noProof/>
            <w:webHidden/>
          </w:rPr>
          <w:t>13</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78" w:history="1">
        <w:r w:rsidR="00CC60CC" w:rsidRPr="00496094">
          <w:rPr>
            <w:rStyle w:val="af5"/>
            <w:noProof/>
          </w:rPr>
          <w:t>Статья 9. Комиссия по подготовке проекта правил землепользования и застройки</w:t>
        </w:r>
        <w:r w:rsidR="00CC60CC">
          <w:rPr>
            <w:noProof/>
            <w:webHidden/>
          </w:rPr>
          <w:tab/>
        </w:r>
        <w:r>
          <w:rPr>
            <w:noProof/>
            <w:webHidden/>
          </w:rPr>
          <w:fldChar w:fldCharType="begin"/>
        </w:r>
        <w:r w:rsidR="00CC60CC">
          <w:rPr>
            <w:noProof/>
            <w:webHidden/>
          </w:rPr>
          <w:instrText xml:space="preserve"> PAGEREF _Toc4763278 \h </w:instrText>
        </w:r>
        <w:r>
          <w:rPr>
            <w:noProof/>
            <w:webHidden/>
          </w:rPr>
        </w:r>
        <w:r>
          <w:rPr>
            <w:noProof/>
            <w:webHidden/>
          </w:rPr>
          <w:fldChar w:fldCharType="separate"/>
        </w:r>
        <w:r w:rsidR="00C92211">
          <w:rPr>
            <w:noProof/>
            <w:webHidden/>
          </w:rPr>
          <w:t>14</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79" w:history="1">
        <w:r w:rsidR="00CC60CC" w:rsidRPr="00496094">
          <w:rPr>
            <w:rStyle w:val="af5"/>
            <w:noProof/>
          </w:rPr>
          <w:t>Статья 10. Полномочия органов местного самоуправления в области землепользования и застройки</w:t>
        </w:r>
        <w:r w:rsidR="00CC60CC">
          <w:rPr>
            <w:noProof/>
            <w:webHidden/>
          </w:rPr>
          <w:tab/>
        </w:r>
        <w:r>
          <w:rPr>
            <w:noProof/>
            <w:webHidden/>
          </w:rPr>
          <w:fldChar w:fldCharType="begin"/>
        </w:r>
        <w:r w:rsidR="00CC60CC">
          <w:rPr>
            <w:noProof/>
            <w:webHidden/>
          </w:rPr>
          <w:instrText xml:space="preserve"> PAGEREF _Toc4763279 \h </w:instrText>
        </w:r>
        <w:r>
          <w:rPr>
            <w:noProof/>
            <w:webHidden/>
          </w:rPr>
        </w:r>
        <w:r>
          <w:rPr>
            <w:noProof/>
            <w:webHidden/>
          </w:rPr>
          <w:fldChar w:fldCharType="separate"/>
        </w:r>
        <w:r w:rsidR="00C92211">
          <w:rPr>
            <w:noProof/>
            <w:webHidden/>
          </w:rPr>
          <w:t>15</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80" w:history="1">
        <w:r w:rsidR="00CC60CC" w:rsidRPr="00496094">
          <w:rPr>
            <w:rStyle w:val="af5"/>
            <w:noProof/>
          </w:rPr>
          <w:t>Статья 12. Резервирование земель для государственных или муниципальных нужд</w:t>
        </w:r>
        <w:r w:rsidR="00CC60CC">
          <w:rPr>
            <w:noProof/>
            <w:webHidden/>
          </w:rPr>
          <w:tab/>
        </w:r>
        <w:r>
          <w:rPr>
            <w:noProof/>
            <w:webHidden/>
          </w:rPr>
          <w:fldChar w:fldCharType="begin"/>
        </w:r>
        <w:r w:rsidR="00CC60CC">
          <w:rPr>
            <w:noProof/>
            <w:webHidden/>
          </w:rPr>
          <w:instrText xml:space="preserve"> PAGEREF _Toc4763280 \h </w:instrText>
        </w:r>
        <w:r>
          <w:rPr>
            <w:noProof/>
            <w:webHidden/>
          </w:rPr>
        </w:r>
        <w:r>
          <w:rPr>
            <w:noProof/>
            <w:webHidden/>
          </w:rPr>
          <w:fldChar w:fldCharType="separate"/>
        </w:r>
        <w:r w:rsidR="00C92211">
          <w:rPr>
            <w:noProof/>
            <w:webHidden/>
          </w:rPr>
          <w:t>16</w:t>
        </w:r>
        <w:r>
          <w:rPr>
            <w:noProof/>
            <w:webHidden/>
          </w:rPr>
          <w:fldChar w:fldCharType="end"/>
        </w:r>
      </w:hyperlink>
    </w:p>
    <w:p w:rsidR="00CC60CC" w:rsidRDefault="007D20C6">
      <w:pPr>
        <w:pStyle w:val="25"/>
        <w:tabs>
          <w:tab w:val="right" w:leader="underscore" w:pos="9910"/>
        </w:tabs>
        <w:rPr>
          <w:rFonts w:eastAsiaTheme="minorEastAsia" w:cstheme="minorBidi"/>
          <w:b w:val="0"/>
          <w:bCs w:val="0"/>
          <w:noProof/>
          <w:lang w:eastAsia="ru-RU"/>
        </w:rPr>
      </w:pPr>
      <w:hyperlink w:anchor="_Toc4763281" w:history="1">
        <w:r w:rsidR="00CC60CC" w:rsidRPr="00496094">
          <w:rPr>
            <w:rStyle w:val="af5"/>
            <w:noProof/>
          </w:rPr>
          <w:t>РАЗДЕЛ 2. ПРОВЕДЕНИЕ ПУБЛИЧНЫХ СЛУШАНИЙ ПО ВОПРОСАМ ЗЕМЛЕПОЛЬЗОВАНИЯ И ЗАСТРОЙКИ</w:t>
        </w:r>
        <w:r w:rsidR="00CC60CC">
          <w:rPr>
            <w:noProof/>
            <w:webHidden/>
          </w:rPr>
          <w:tab/>
        </w:r>
        <w:r>
          <w:rPr>
            <w:noProof/>
            <w:webHidden/>
          </w:rPr>
          <w:fldChar w:fldCharType="begin"/>
        </w:r>
        <w:r w:rsidR="00CC60CC">
          <w:rPr>
            <w:noProof/>
            <w:webHidden/>
          </w:rPr>
          <w:instrText xml:space="preserve"> PAGEREF _Toc4763281 \h </w:instrText>
        </w:r>
        <w:r>
          <w:rPr>
            <w:noProof/>
            <w:webHidden/>
          </w:rPr>
        </w:r>
        <w:r>
          <w:rPr>
            <w:noProof/>
            <w:webHidden/>
          </w:rPr>
          <w:fldChar w:fldCharType="separate"/>
        </w:r>
        <w:r w:rsidR="00C92211">
          <w:rPr>
            <w:noProof/>
            <w:webHidden/>
          </w:rPr>
          <w:t>17</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82" w:history="1">
        <w:r w:rsidR="00CC60CC" w:rsidRPr="00496094">
          <w:rPr>
            <w:rStyle w:val="af5"/>
            <w:noProof/>
          </w:rPr>
          <w:t>Статья 13. Проведение публичных слушаний по вопросам землепользования и застройки</w:t>
        </w:r>
        <w:r w:rsidR="00CC60CC">
          <w:rPr>
            <w:noProof/>
            <w:webHidden/>
          </w:rPr>
          <w:tab/>
        </w:r>
        <w:r>
          <w:rPr>
            <w:noProof/>
            <w:webHidden/>
          </w:rPr>
          <w:fldChar w:fldCharType="begin"/>
        </w:r>
        <w:r w:rsidR="00CC60CC">
          <w:rPr>
            <w:noProof/>
            <w:webHidden/>
          </w:rPr>
          <w:instrText xml:space="preserve"> PAGEREF _Toc4763282 \h </w:instrText>
        </w:r>
        <w:r>
          <w:rPr>
            <w:noProof/>
            <w:webHidden/>
          </w:rPr>
        </w:r>
        <w:r>
          <w:rPr>
            <w:noProof/>
            <w:webHidden/>
          </w:rPr>
          <w:fldChar w:fldCharType="separate"/>
        </w:r>
        <w:r w:rsidR="00C92211">
          <w:rPr>
            <w:noProof/>
            <w:webHidden/>
          </w:rPr>
          <w:t>17</w:t>
        </w:r>
        <w:r>
          <w:rPr>
            <w:noProof/>
            <w:webHidden/>
          </w:rPr>
          <w:fldChar w:fldCharType="end"/>
        </w:r>
      </w:hyperlink>
    </w:p>
    <w:p w:rsidR="00CC60CC" w:rsidRDefault="007D20C6">
      <w:pPr>
        <w:pStyle w:val="25"/>
        <w:tabs>
          <w:tab w:val="right" w:leader="underscore" w:pos="9910"/>
        </w:tabs>
        <w:rPr>
          <w:rFonts w:eastAsiaTheme="minorEastAsia" w:cstheme="minorBidi"/>
          <w:b w:val="0"/>
          <w:bCs w:val="0"/>
          <w:noProof/>
          <w:lang w:eastAsia="ru-RU"/>
        </w:rPr>
      </w:pPr>
      <w:hyperlink w:anchor="_Toc4763283" w:history="1">
        <w:r w:rsidR="00CC60CC" w:rsidRPr="00496094">
          <w:rPr>
            <w:rStyle w:val="af5"/>
            <w:noProof/>
          </w:rPr>
          <w:t>РАЗДЕЛ 3. ИЗМЕНЕНИЕ ВИДОВ РАЗРЕШЕННОГО ИСПОЛЬЗОВАНИЯ ЗЕМЕЛЬНЫХ УЧАСТКОВ И ОБЪЕКТОВ КАПИТАЛЬНОГО СТРОИТЕЛЬСТВА ФИЗИЧЕСКИМИ И ЮРИДИЧЕСКИМИ ЛИЦАМИ</w:t>
        </w:r>
        <w:r w:rsidR="00CC60CC">
          <w:rPr>
            <w:noProof/>
            <w:webHidden/>
          </w:rPr>
          <w:tab/>
        </w:r>
        <w:r>
          <w:rPr>
            <w:noProof/>
            <w:webHidden/>
          </w:rPr>
          <w:fldChar w:fldCharType="begin"/>
        </w:r>
        <w:r w:rsidR="00CC60CC">
          <w:rPr>
            <w:noProof/>
            <w:webHidden/>
          </w:rPr>
          <w:instrText xml:space="preserve"> PAGEREF _Toc4763283 \h </w:instrText>
        </w:r>
        <w:r>
          <w:rPr>
            <w:noProof/>
            <w:webHidden/>
          </w:rPr>
        </w:r>
        <w:r>
          <w:rPr>
            <w:noProof/>
            <w:webHidden/>
          </w:rPr>
          <w:fldChar w:fldCharType="separate"/>
        </w:r>
        <w:r w:rsidR="00C92211">
          <w:rPr>
            <w:noProof/>
            <w:webHidden/>
          </w:rPr>
          <w:t>19</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84" w:history="1">
        <w:r w:rsidR="00CC60CC" w:rsidRPr="00496094">
          <w:rPr>
            <w:rStyle w:val="af5"/>
            <w:noProof/>
          </w:rPr>
          <w:t>Статья 14. Изменение видов разрешенного использования земельных участков и объектов капитального строительства</w:t>
        </w:r>
        <w:r w:rsidR="00CC60CC">
          <w:rPr>
            <w:noProof/>
            <w:webHidden/>
          </w:rPr>
          <w:tab/>
        </w:r>
        <w:r>
          <w:rPr>
            <w:noProof/>
            <w:webHidden/>
          </w:rPr>
          <w:fldChar w:fldCharType="begin"/>
        </w:r>
        <w:r w:rsidR="00CC60CC">
          <w:rPr>
            <w:noProof/>
            <w:webHidden/>
          </w:rPr>
          <w:instrText xml:space="preserve"> PAGEREF _Toc4763284 \h </w:instrText>
        </w:r>
        <w:r>
          <w:rPr>
            <w:noProof/>
            <w:webHidden/>
          </w:rPr>
        </w:r>
        <w:r>
          <w:rPr>
            <w:noProof/>
            <w:webHidden/>
          </w:rPr>
          <w:fldChar w:fldCharType="separate"/>
        </w:r>
        <w:r w:rsidR="00C92211">
          <w:rPr>
            <w:noProof/>
            <w:webHidden/>
          </w:rPr>
          <w:t>19</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85" w:history="1">
        <w:r w:rsidR="00CC60CC" w:rsidRPr="00496094">
          <w:rPr>
            <w:rStyle w:val="af5"/>
            <w:noProof/>
          </w:rPr>
          <w:t>Статья 15. Порядок предоставления разрешения на условно разрешенный вид использования земельного участка или объекта капитального строительства</w:t>
        </w:r>
        <w:r w:rsidR="00CC60CC">
          <w:rPr>
            <w:noProof/>
            <w:webHidden/>
          </w:rPr>
          <w:tab/>
        </w:r>
        <w:r>
          <w:rPr>
            <w:noProof/>
            <w:webHidden/>
          </w:rPr>
          <w:fldChar w:fldCharType="begin"/>
        </w:r>
        <w:r w:rsidR="00CC60CC">
          <w:rPr>
            <w:noProof/>
            <w:webHidden/>
          </w:rPr>
          <w:instrText xml:space="preserve"> PAGEREF _Toc4763285 \h </w:instrText>
        </w:r>
        <w:r>
          <w:rPr>
            <w:noProof/>
            <w:webHidden/>
          </w:rPr>
        </w:r>
        <w:r>
          <w:rPr>
            <w:noProof/>
            <w:webHidden/>
          </w:rPr>
          <w:fldChar w:fldCharType="separate"/>
        </w:r>
        <w:r w:rsidR="00C92211">
          <w:rPr>
            <w:noProof/>
            <w:webHidden/>
          </w:rPr>
          <w:t>20</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86" w:history="1">
        <w:r w:rsidR="00CC60CC" w:rsidRPr="00496094">
          <w:rPr>
            <w:rStyle w:val="af5"/>
            <w:noProof/>
          </w:rPr>
          <w:t>Статья 16.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CC60CC">
          <w:rPr>
            <w:noProof/>
            <w:webHidden/>
          </w:rPr>
          <w:tab/>
        </w:r>
        <w:r>
          <w:rPr>
            <w:noProof/>
            <w:webHidden/>
          </w:rPr>
          <w:fldChar w:fldCharType="begin"/>
        </w:r>
        <w:r w:rsidR="00CC60CC">
          <w:rPr>
            <w:noProof/>
            <w:webHidden/>
          </w:rPr>
          <w:instrText xml:space="preserve"> PAGEREF _Toc4763286 \h </w:instrText>
        </w:r>
        <w:r>
          <w:rPr>
            <w:noProof/>
            <w:webHidden/>
          </w:rPr>
        </w:r>
        <w:r>
          <w:rPr>
            <w:noProof/>
            <w:webHidden/>
          </w:rPr>
          <w:fldChar w:fldCharType="separate"/>
        </w:r>
        <w:r w:rsidR="00C92211">
          <w:rPr>
            <w:noProof/>
            <w:webHidden/>
          </w:rPr>
          <w:t>21</w:t>
        </w:r>
        <w:r>
          <w:rPr>
            <w:noProof/>
            <w:webHidden/>
          </w:rPr>
          <w:fldChar w:fldCharType="end"/>
        </w:r>
      </w:hyperlink>
    </w:p>
    <w:p w:rsidR="00CC60CC" w:rsidRDefault="007D20C6">
      <w:pPr>
        <w:pStyle w:val="25"/>
        <w:tabs>
          <w:tab w:val="right" w:leader="underscore" w:pos="9910"/>
        </w:tabs>
        <w:rPr>
          <w:rFonts w:eastAsiaTheme="minorEastAsia" w:cstheme="minorBidi"/>
          <w:b w:val="0"/>
          <w:bCs w:val="0"/>
          <w:noProof/>
          <w:lang w:eastAsia="ru-RU"/>
        </w:rPr>
      </w:pPr>
      <w:hyperlink w:anchor="_Toc4763287" w:history="1">
        <w:r w:rsidR="00CC60CC" w:rsidRPr="00496094">
          <w:rPr>
            <w:rStyle w:val="af5"/>
            <w:noProof/>
          </w:rPr>
          <w:t>РАЗДЕЛ 4. О ПОДГОТОВКЕ ДОКУМЕНТАЦИИ ПО ПЛАНИРОВКЕ ТЕРРИТОРИИ ОРГАНАМИ МЕСТНОГО САМОУПРАВЛЕНИЯ</w:t>
        </w:r>
        <w:r w:rsidR="00CC60CC">
          <w:rPr>
            <w:noProof/>
            <w:webHidden/>
          </w:rPr>
          <w:tab/>
        </w:r>
        <w:r>
          <w:rPr>
            <w:noProof/>
            <w:webHidden/>
          </w:rPr>
          <w:fldChar w:fldCharType="begin"/>
        </w:r>
        <w:r w:rsidR="00CC60CC">
          <w:rPr>
            <w:noProof/>
            <w:webHidden/>
          </w:rPr>
          <w:instrText xml:space="preserve"> PAGEREF _Toc4763287 \h </w:instrText>
        </w:r>
        <w:r>
          <w:rPr>
            <w:noProof/>
            <w:webHidden/>
          </w:rPr>
        </w:r>
        <w:r>
          <w:rPr>
            <w:noProof/>
            <w:webHidden/>
          </w:rPr>
          <w:fldChar w:fldCharType="separate"/>
        </w:r>
        <w:r w:rsidR="00C92211">
          <w:rPr>
            <w:noProof/>
            <w:webHidden/>
          </w:rPr>
          <w:t>21</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88" w:history="1">
        <w:r w:rsidR="00CC60CC" w:rsidRPr="00496094">
          <w:rPr>
            <w:rStyle w:val="af5"/>
            <w:noProof/>
          </w:rPr>
          <w:t>Статья 17. Порядок утверждения правил землепользования и застройки</w:t>
        </w:r>
        <w:r w:rsidR="00CC60CC">
          <w:rPr>
            <w:noProof/>
            <w:webHidden/>
          </w:rPr>
          <w:tab/>
        </w:r>
        <w:r>
          <w:rPr>
            <w:noProof/>
            <w:webHidden/>
          </w:rPr>
          <w:fldChar w:fldCharType="begin"/>
        </w:r>
        <w:r w:rsidR="00CC60CC">
          <w:rPr>
            <w:noProof/>
            <w:webHidden/>
          </w:rPr>
          <w:instrText xml:space="preserve"> PAGEREF _Toc4763288 \h </w:instrText>
        </w:r>
        <w:r>
          <w:rPr>
            <w:noProof/>
            <w:webHidden/>
          </w:rPr>
        </w:r>
        <w:r>
          <w:rPr>
            <w:noProof/>
            <w:webHidden/>
          </w:rPr>
          <w:fldChar w:fldCharType="separate"/>
        </w:r>
        <w:r w:rsidR="00C92211">
          <w:rPr>
            <w:noProof/>
            <w:webHidden/>
          </w:rPr>
          <w:t>21</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89" w:history="1">
        <w:r w:rsidR="00CC60CC" w:rsidRPr="00496094">
          <w:rPr>
            <w:rStyle w:val="af5"/>
            <w:noProof/>
          </w:rPr>
          <w:t>Статья 18. Порядок подготовки документации по планировке территории</w:t>
        </w:r>
        <w:r w:rsidR="00CC60CC">
          <w:rPr>
            <w:noProof/>
            <w:webHidden/>
          </w:rPr>
          <w:tab/>
        </w:r>
        <w:r>
          <w:rPr>
            <w:noProof/>
            <w:webHidden/>
          </w:rPr>
          <w:fldChar w:fldCharType="begin"/>
        </w:r>
        <w:r w:rsidR="00CC60CC">
          <w:rPr>
            <w:noProof/>
            <w:webHidden/>
          </w:rPr>
          <w:instrText xml:space="preserve"> PAGEREF _Toc4763289 \h </w:instrText>
        </w:r>
        <w:r>
          <w:rPr>
            <w:noProof/>
            <w:webHidden/>
          </w:rPr>
        </w:r>
        <w:r>
          <w:rPr>
            <w:noProof/>
            <w:webHidden/>
          </w:rPr>
          <w:fldChar w:fldCharType="separate"/>
        </w:r>
        <w:r w:rsidR="00C92211">
          <w:rPr>
            <w:noProof/>
            <w:webHidden/>
          </w:rPr>
          <w:t>23</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90" w:history="1">
        <w:r w:rsidR="00CC60CC" w:rsidRPr="00496094">
          <w:rPr>
            <w:rStyle w:val="af5"/>
            <w:noProof/>
          </w:rPr>
          <w:t>Статья 19. Применение правил землепользования и застройки при подготовке  проектов планировки территорий</w:t>
        </w:r>
        <w:r w:rsidR="00CC60CC">
          <w:rPr>
            <w:noProof/>
            <w:webHidden/>
          </w:rPr>
          <w:tab/>
        </w:r>
        <w:r>
          <w:rPr>
            <w:noProof/>
            <w:webHidden/>
          </w:rPr>
          <w:fldChar w:fldCharType="begin"/>
        </w:r>
        <w:r w:rsidR="00CC60CC">
          <w:rPr>
            <w:noProof/>
            <w:webHidden/>
          </w:rPr>
          <w:instrText xml:space="preserve"> PAGEREF _Toc4763290 \h </w:instrText>
        </w:r>
        <w:r>
          <w:rPr>
            <w:noProof/>
            <w:webHidden/>
          </w:rPr>
        </w:r>
        <w:r>
          <w:rPr>
            <w:noProof/>
            <w:webHidden/>
          </w:rPr>
          <w:fldChar w:fldCharType="separate"/>
        </w:r>
        <w:r w:rsidR="00C92211">
          <w:rPr>
            <w:noProof/>
            <w:webHidden/>
          </w:rPr>
          <w:t>25</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91" w:history="1">
        <w:r w:rsidR="00CC60CC" w:rsidRPr="00496094">
          <w:rPr>
            <w:rStyle w:val="af5"/>
            <w:noProof/>
          </w:rPr>
          <w:t>Статья 20. Применение правил землепользования и застройки при подготовке проектов межевания территорий</w:t>
        </w:r>
        <w:r w:rsidR="00CC60CC">
          <w:rPr>
            <w:noProof/>
            <w:webHidden/>
          </w:rPr>
          <w:tab/>
        </w:r>
        <w:r>
          <w:rPr>
            <w:noProof/>
            <w:webHidden/>
          </w:rPr>
          <w:fldChar w:fldCharType="begin"/>
        </w:r>
        <w:r w:rsidR="00CC60CC">
          <w:rPr>
            <w:noProof/>
            <w:webHidden/>
          </w:rPr>
          <w:instrText xml:space="preserve"> PAGEREF _Toc4763291 \h </w:instrText>
        </w:r>
        <w:r>
          <w:rPr>
            <w:noProof/>
            <w:webHidden/>
          </w:rPr>
        </w:r>
        <w:r>
          <w:rPr>
            <w:noProof/>
            <w:webHidden/>
          </w:rPr>
          <w:fldChar w:fldCharType="separate"/>
        </w:r>
        <w:r w:rsidR="00C92211">
          <w:rPr>
            <w:noProof/>
            <w:webHidden/>
          </w:rPr>
          <w:t>26</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92" w:history="1">
        <w:r w:rsidR="00CC60CC" w:rsidRPr="00496094">
          <w:rPr>
            <w:rStyle w:val="af5"/>
            <w:noProof/>
          </w:rPr>
          <w:t>Статья 21. Применение правил землепользования и застройки при подготовке градостроительных планов земельных участков</w:t>
        </w:r>
        <w:r w:rsidR="00CC60CC">
          <w:rPr>
            <w:noProof/>
            <w:webHidden/>
          </w:rPr>
          <w:tab/>
        </w:r>
        <w:r>
          <w:rPr>
            <w:noProof/>
            <w:webHidden/>
          </w:rPr>
          <w:fldChar w:fldCharType="begin"/>
        </w:r>
        <w:r w:rsidR="00CC60CC">
          <w:rPr>
            <w:noProof/>
            <w:webHidden/>
          </w:rPr>
          <w:instrText xml:space="preserve"> PAGEREF _Toc4763292 \h </w:instrText>
        </w:r>
        <w:r>
          <w:rPr>
            <w:noProof/>
            <w:webHidden/>
          </w:rPr>
        </w:r>
        <w:r>
          <w:rPr>
            <w:noProof/>
            <w:webHidden/>
          </w:rPr>
          <w:fldChar w:fldCharType="separate"/>
        </w:r>
        <w:r w:rsidR="00C92211">
          <w:rPr>
            <w:noProof/>
            <w:webHidden/>
          </w:rPr>
          <w:t>26</w:t>
        </w:r>
        <w:r>
          <w:rPr>
            <w:noProof/>
            <w:webHidden/>
          </w:rPr>
          <w:fldChar w:fldCharType="end"/>
        </w:r>
      </w:hyperlink>
    </w:p>
    <w:p w:rsidR="00CC60CC" w:rsidRDefault="007D20C6">
      <w:pPr>
        <w:pStyle w:val="25"/>
        <w:tabs>
          <w:tab w:val="right" w:leader="underscore" w:pos="9910"/>
        </w:tabs>
        <w:rPr>
          <w:rFonts w:eastAsiaTheme="minorEastAsia" w:cstheme="minorBidi"/>
          <w:b w:val="0"/>
          <w:bCs w:val="0"/>
          <w:noProof/>
          <w:lang w:eastAsia="ru-RU"/>
        </w:rPr>
      </w:pPr>
      <w:hyperlink w:anchor="_Toc4763293" w:history="1">
        <w:r w:rsidR="00CC60CC" w:rsidRPr="00496094">
          <w:rPr>
            <w:rStyle w:val="af5"/>
            <w:noProof/>
          </w:rPr>
          <w:t>РАЗДЕЛ 5. ВНЕСЕНИЕ ИЗМЕНЕНИЙ В ПРАВИЛА ЗЕМЛЕПОЛЬЗОВАНИЯ И ЗАСТРОЙКИ</w:t>
        </w:r>
        <w:r w:rsidR="00CC60CC">
          <w:rPr>
            <w:noProof/>
            <w:webHidden/>
          </w:rPr>
          <w:tab/>
        </w:r>
        <w:r>
          <w:rPr>
            <w:noProof/>
            <w:webHidden/>
          </w:rPr>
          <w:fldChar w:fldCharType="begin"/>
        </w:r>
        <w:r w:rsidR="00CC60CC">
          <w:rPr>
            <w:noProof/>
            <w:webHidden/>
          </w:rPr>
          <w:instrText xml:space="preserve"> PAGEREF _Toc4763293 \h </w:instrText>
        </w:r>
        <w:r>
          <w:rPr>
            <w:noProof/>
            <w:webHidden/>
          </w:rPr>
        </w:r>
        <w:r>
          <w:rPr>
            <w:noProof/>
            <w:webHidden/>
          </w:rPr>
          <w:fldChar w:fldCharType="separate"/>
        </w:r>
        <w:r w:rsidR="00C92211">
          <w:rPr>
            <w:noProof/>
            <w:webHidden/>
          </w:rPr>
          <w:t>26</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94" w:history="1">
        <w:r w:rsidR="00CC60CC" w:rsidRPr="00496094">
          <w:rPr>
            <w:rStyle w:val="af5"/>
            <w:noProof/>
          </w:rPr>
          <w:t>Статья 22. Порядок внесения изменений в Правила землепользования и застройки</w:t>
        </w:r>
        <w:r w:rsidR="00CC60CC">
          <w:rPr>
            <w:noProof/>
            <w:webHidden/>
          </w:rPr>
          <w:tab/>
        </w:r>
        <w:r>
          <w:rPr>
            <w:noProof/>
            <w:webHidden/>
          </w:rPr>
          <w:fldChar w:fldCharType="begin"/>
        </w:r>
        <w:r w:rsidR="00CC60CC">
          <w:rPr>
            <w:noProof/>
            <w:webHidden/>
          </w:rPr>
          <w:instrText xml:space="preserve"> PAGEREF _Toc4763294 \h </w:instrText>
        </w:r>
        <w:r>
          <w:rPr>
            <w:noProof/>
            <w:webHidden/>
          </w:rPr>
        </w:r>
        <w:r>
          <w:rPr>
            <w:noProof/>
            <w:webHidden/>
          </w:rPr>
          <w:fldChar w:fldCharType="separate"/>
        </w:r>
        <w:r w:rsidR="00C92211">
          <w:rPr>
            <w:noProof/>
            <w:webHidden/>
          </w:rPr>
          <w:t>26</w:t>
        </w:r>
        <w:r>
          <w:rPr>
            <w:noProof/>
            <w:webHidden/>
          </w:rPr>
          <w:fldChar w:fldCharType="end"/>
        </w:r>
      </w:hyperlink>
    </w:p>
    <w:p w:rsidR="00CC60CC" w:rsidRDefault="007D20C6">
      <w:pPr>
        <w:pStyle w:val="25"/>
        <w:tabs>
          <w:tab w:val="right" w:leader="underscore" w:pos="9910"/>
        </w:tabs>
        <w:rPr>
          <w:rFonts w:eastAsiaTheme="minorEastAsia" w:cstheme="minorBidi"/>
          <w:b w:val="0"/>
          <w:bCs w:val="0"/>
          <w:noProof/>
          <w:lang w:eastAsia="ru-RU"/>
        </w:rPr>
      </w:pPr>
      <w:hyperlink w:anchor="_Toc4763295" w:history="1">
        <w:r w:rsidR="00CC60CC" w:rsidRPr="00496094">
          <w:rPr>
            <w:rStyle w:val="af5"/>
            <w:noProof/>
          </w:rPr>
          <w:t>РАЗДЕЛ 6. ПОЛОЖЕНИЯ О РЕГУЛИРОВАНИИ ИНЫХ ВОПРОСОВ ЗЕМЛЕПОЛЬЗОВАНИЯ И ЗАСТРОЙКИ</w:t>
        </w:r>
        <w:r w:rsidR="00CC60CC">
          <w:rPr>
            <w:noProof/>
            <w:webHidden/>
          </w:rPr>
          <w:tab/>
        </w:r>
        <w:r>
          <w:rPr>
            <w:noProof/>
            <w:webHidden/>
          </w:rPr>
          <w:fldChar w:fldCharType="begin"/>
        </w:r>
        <w:r w:rsidR="00CC60CC">
          <w:rPr>
            <w:noProof/>
            <w:webHidden/>
          </w:rPr>
          <w:instrText xml:space="preserve"> PAGEREF _Toc4763295 \h </w:instrText>
        </w:r>
        <w:r>
          <w:rPr>
            <w:noProof/>
            <w:webHidden/>
          </w:rPr>
        </w:r>
        <w:r>
          <w:rPr>
            <w:noProof/>
            <w:webHidden/>
          </w:rPr>
          <w:fldChar w:fldCharType="separate"/>
        </w:r>
        <w:r w:rsidR="00C92211">
          <w:rPr>
            <w:noProof/>
            <w:webHidden/>
          </w:rPr>
          <w:t>28</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96" w:history="1">
        <w:r w:rsidR="00CC60CC" w:rsidRPr="00496094">
          <w:rPr>
            <w:rStyle w:val="af5"/>
            <w:noProof/>
          </w:rPr>
          <w:t>Статья 23. Особенности применения видов разрешенного использования земельных участков и объектов капитального строительства</w:t>
        </w:r>
        <w:r w:rsidR="00CC60CC">
          <w:rPr>
            <w:noProof/>
            <w:webHidden/>
          </w:rPr>
          <w:tab/>
        </w:r>
        <w:r>
          <w:rPr>
            <w:noProof/>
            <w:webHidden/>
          </w:rPr>
          <w:fldChar w:fldCharType="begin"/>
        </w:r>
        <w:r w:rsidR="00CC60CC">
          <w:rPr>
            <w:noProof/>
            <w:webHidden/>
          </w:rPr>
          <w:instrText xml:space="preserve"> PAGEREF _Toc4763296 \h </w:instrText>
        </w:r>
        <w:r>
          <w:rPr>
            <w:noProof/>
            <w:webHidden/>
          </w:rPr>
        </w:r>
        <w:r>
          <w:rPr>
            <w:noProof/>
            <w:webHidden/>
          </w:rPr>
          <w:fldChar w:fldCharType="separate"/>
        </w:r>
        <w:r w:rsidR="00C92211">
          <w:rPr>
            <w:noProof/>
            <w:webHidden/>
          </w:rPr>
          <w:t>28</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97" w:history="1">
        <w:r w:rsidR="00CC60CC" w:rsidRPr="00496094">
          <w:rPr>
            <w:rStyle w:val="af5"/>
            <w:noProof/>
          </w:rPr>
          <w:t>Статья 24. Особенности применения предельных параметров разрешенного строительства, реконструкции объектов капитального строительства</w:t>
        </w:r>
        <w:r w:rsidR="00CC60CC">
          <w:rPr>
            <w:noProof/>
            <w:webHidden/>
          </w:rPr>
          <w:tab/>
        </w:r>
        <w:r>
          <w:rPr>
            <w:noProof/>
            <w:webHidden/>
          </w:rPr>
          <w:fldChar w:fldCharType="begin"/>
        </w:r>
        <w:r w:rsidR="00CC60CC">
          <w:rPr>
            <w:noProof/>
            <w:webHidden/>
          </w:rPr>
          <w:instrText xml:space="preserve"> PAGEREF _Toc4763297 \h </w:instrText>
        </w:r>
        <w:r>
          <w:rPr>
            <w:noProof/>
            <w:webHidden/>
          </w:rPr>
        </w:r>
        <w:r>
          <w:rPr>
            <w:noProof/>
            <w:webHidden/>
          </w:rPr>
          <w:fldChar w:fldCharType="separate"/>
        </w:r>
        <w:r w:rsidR="00C92211">
          <w:rPr>
            <w:noProof/>
            <w:webHidden/>
          </w:rPr>
          <w:t>28</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298" w:history="1">
        <w:r w:rsidR="00CC60CC" w:rsidRPr="00496094">
          <w:rPr>
            <w:rStyle w:val="af5"/>
            <w:noProof/>
          </w:rPr>
          <w:t>Статья 25. Ограждения</w:t>
        </w:r>
        <w:r w:rsidR="00CC60CC">
          <w:rPr>
            <w:noProof/>
            <w:webHidden/>
          </w:rPr>
          <w:tab/>
        </w:r>
        <w:r>
          <w:rPr>
            <w:noProof/>
            <w:webHidden/>
          </w:rPr>
          <w:fldChar w:fldCharType="begin"/>
        </w:r>
        <w:r w:rsidR="00CC60CC">
          <w:rPr>
            <w:noProof/>
            <w:webHidden/>
          </w:rPr>
          <w:instrText xml:space="preserve"> PAGEREF _Toc4763298 \h </w:instrText>
        </w:r>
        <w:r>
          <w:rPr>
            <w:noProof/>
            <w:webHidden/>
          </w:rPr>
        </w:r>
        <w:r>
          <w:rPr>
            <w:noProof/>
            <w:webHidden/>
          </w:rPr>
          <w:fldChar w:fldCharType="separate"/>
        </w:r>
        <w:r w:rsidR="00C92211">
          <w:rPr>
            <w:noProof/>
            <w:webHidden/>
          </w:rPr>
          <w:t>29</w:t>
        </w:r>
        <w:r>
          <w:rPr>
            <w:noProof/>
            <w:webHidden/>
          </w:rPr>
          <w:fldChar w:fldCharType="end"/>
        </w:r>
      </w:hyperlink>
    </w:p>
    <w:p w:rsidR="00CC60CC" w:rsidRDefault="007D20C6">
      <w:pPr>
        <w:pStyle w:val="17"/>
        <w:tabs>
          <w:tab w:val="right" w:leader="underscore" w:pos="9910"/>
        </w:tabs>
        <w:rPr>
          <w:rFonts w:eastAsiaTheme="minorEastAsia" w:cstheme="minorBidi"/>
          <w:b w:val="0"/>
          <w:bCs w:val="0"/>
          <w:i w:val="0"/>
          <w:iCs w:val="0"/>
          <w:noProof/>
          <w:sz w:val="22"/>
          <w:szCs w:val="22"/>
          <w:lang w:eastAsia="ru-RU"/>
        </w:rPr>
      </w:pPr>
      <w:hyperlink w:anchor="_Toc4763299" w:history="1">
        <w:r w:rsidR="00CC60CC" w:rsidRPr="00496094">
          <w:rPr>
            <w:rStyle w:val="af5"/>
            <w:noProof/>
          </w:rPr>
          <w:t>ГЛАВА 2. ГРАДОСТРОИТЕЛЬНЫЕ РЕГЛАМЕНТЫ</w:t>
        </w:r>
        <w:r w:rsidR="00CC60CC">
          <w:rPr>
            <w:noProof/>
            <w:webHidden/>
          </w:rPr>
          <w:tab/>
        </w:r>
        <w:r>
          <w:rPr>
            <w:noProof/>
            <w:webHidden/>
          </w:rPr>
          <w:fldChar w:fldCharType="begin"/>
        </w:r>
        <w:r w:rsidR="00CC60CC">
          <w:rPr>
            <w:noProof/>
            <w:webHidden/>
          </w:rPr>
          <w:instrText xml:space="preserve"> PAGEREF _Toc4763299 \h </w:instrText>
        </w:r>
        <w:r>
          <w:rPr>
            <w:noProof/>
            <w:webHidden/>
          </w:rPr>
        </w:r>
        <w:r>
          <w:rPr>
            <w:noProof/>
            <w:webHidden/>
          </w:rPr>
          <w:fldChar w:fldCharType="separate"/>
        </w:r>
        <w:r w:rsidR="00C92211">
          <w:rPr>
            <w:noProof/>
            <w:webHidden/>
          </w:rPr>
          <w:t>31</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300" w:history="1">
        <w:r w:rsidR="00CC60CC" w:rsidRPr="00496094">
          <w:rPr>
            <w:rStyle w:val="af5"/>
            <w:noProof/>
          </w:rPr>
          <w:t>Статья 26. Градостроительные регламенты. Порядок установления и применения</w:t>
        </w:r>
        <w:r w:rsidR="00CC60CC">
          <w:rPr>
            <w:noProof/>
            <w:webHidden/>
          </w:rPr>
          <w:tab/>
        </w:r>
        <w:r>
          <w:rPr>
            <w:noProof/>
            <w:webHidden/>
          </w:rPr>
          <w:fldChar w:fldCharType="begin"/>
        </w:r>
        <w:r w:rsidR="00CC60CC">
          <w:rPr>
            <w:noProof/>
            <w:webHidden/>
          </w:rPr>
          <w:instrText xml:space="preserve"> PAGEREF _Toc4763300 \h </w:instrText>
        </w:r>
        <w:r>
          <w:rPr>
            <w:noProof/>
            <w:webHidden/>
          </w:rPr>
        </w:r>
        <w:r>
          <w:rPr>
            <w:noProof/>
            <w:webHidden/>
          </w:rPr>
          <w:fldChar w:fldCharType="separate"/>
        </w:r>
        <w:r w:rsidR="00C92211">
          <w:rPr>
            <w:noProof/>
            <w:webHidden/>
          </w:rPr>
          <w:t>31</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301" w:history="1">
        <w:r w:rsidR="00CC60CC" w:rsidRPr="00496094">
          <w:rPr>
            <w:rStyle w:val="af5"/>
            <w:noProof/>
          </w:rPr>
          <w:t>Статья 27. Земельные участки, на которые действие градостроительного регламента не распространяется.</w:t>
        </w:r>
        <w:r w:rsidR="00CC60CC">
          <w:rPr>
            <w:noProof/>
            <w:webHidden/>
          </w:rPr>
          <w:tab/>
        </w:r>
        <w:r>
          <w:rPr>
            <w:noProof/>
            <w:webHidden/>
          </w:rPr>
          <w:fldChar w:fldCharType="begin"/>
        </w:r>
        <w:r w:rsidR="00CC60CC">
          <w:rPr>
            <w:noProof/>
            <w:webHidden/>
          </w:rPr>
          <w:instrText xml:space="preserve"> PAGEREF _Toc4763301 \h </w:instrText>
        </w:r>
        <w:r>
          <w:rPr>
            <w:noProof/>
            <w:webHidden/>
          </w:rPr>
        </w:r>
        <w:r>
          <w:rPr>
            <w:noProof/>
            <w:webHidden/>
          </w:rPr>
          <w:fldChar w:fldCharType="separate"/>
        </w:r>
        <w:r w:rsidR="00C92211">
          <w:rPr>
            <w:noProof/>
            <w:webHidden/>
          </w:rPr>
          <w:t>35</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302" w:history="1">
        <w:r w:rsidR="00CC60CC" w:rsidRPr="00496094">
          <w:rPr>
            <w:rStyle w:val="af5"/>
            <w:noProof/>
          </w:rPr>
          <w:t>Статья 28. Градостроительные регламенты. Жилые зоны - "Ж".</w:t>
        </w:r>
        <w:r w:rsidR="00CC60CC">
          <w:rPr>
            <w:noProof/>
            <w:webHidden/>
          </w:rPr>
          <w:tab/>
        </w:r>
        <w:r>
          <w:rPr>
            <w:noProof/>
            <w:webHidden/>
          </w:rPr>
          <w:fldChar w:fldCharType="begin"/>
        </w:r>
        <w:r w:rsidR="00CC60CC">
          <w:rPr>
            <w:noProof/>
            <w:webHidden/>
          </w:rPr>
          <w:instrText xml:space="preserve"> PAGEREF _Toc4763302 \h </w:instrText>
        </w:r>
        <w:r>
          <w:rPr>
            <w:noProof/>
            <w:webHidden/>
          </w:rPr>
        </w:r>
        <w:r>
          <w:rPr>
            <w:noProof/>
            <w:webHidden/>
          </w:rPr>
          <w:fldChar w:fldCharType="separate"/>
        </w:r>
        <w:r w:rsidR="00C92211">
          <w:rPr>
            <w:noProof/>
            <w:webHidden/>
          </w:rPr>
          <w:t>36</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303" w:history="1">
        <w:r w:rsidR="00CC60CC" w:rsidRPr="00496094">
          <w:rPr>
            <w:rStyle w:val="af5"/>
            <w:noProof/>
          </w:rPr>
          <w:t>Статья 29. Градостроительные регламенты. Общественно деловая зона - "О".</w:t>
        </w:r>
        <w:r w:rsidR="00CC60CC">
          <w:rPr>
            <w:noProof/>
            <w:webHidden/>
          </w:rPr>
          <w:tab/>
        </w:r>
        <w:r>
          <w:rPr>
            <w:noProof/>
            <w:webHidden/>
          </w:rPr>
          <w:fldChar w:fldCharType="begin"/>
        </w:r>
        <w:r w:rsidR="00CC60CC">
          <w:rPr>
            <w:noProof/>
            <w:webHidden/>
          </w:rPr>
          <w:instrText xml:space="preserve"> PAGEREF _Toc4763303 \h </w:instrText>
        </w:r>
        <w:r>
          <w:rPr>
            <w:noProof/>
            <w:webHidden/>
          </w:rPr>
        </w:r>
        <w:r>
          <w:rPr>
            <w:noProof/>
            <w:webHidden/>
          </w:rPr>
          <w:fldChar w:fldCharType="separate"/>
        </w:r>
        <w:r w:rsidR="00C92211">
          <w:rPr>
            <w:noProof/>
            <w:webHidden/>
          </w:rPr>
          <w:t>47</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304" w:history="1">
        <w:r w:rsidR="00CC60CC" w:rsidRPr="00496094">
          <w:rPr>
            <w:rStyle w:val="af5"/>
            <w:noProof/>
          </w:rPr>
          <w:t>Статья 30. Градостроительные регламенты. Производственные зоны, зоны инженерной и транспортной инфраструктур - "П".</w:t>
        </w:r>
        <w:r w:rsidR="00CC60CC">
          <w:rPr>
            <w:noProof/>
            <w:webHidden/>
          </w:rPr>
          <w:tab/>
        </w:r>
        <w:r>
          <w:rPr>
            <w:noProof/>
            <w:webHidden/>
          </w:rPr>
          <w:fldChar w:fldCharType="begin"/>
        </w:r>
        <w:r w:rsidR="00CC60CC">
          <w:rPr>
            <w:noProof/>
            <w:webHidden/>
          </w:rPr>
          <w:instrText xml:space="preserve"> PAGEREF _Toc4763304 \h </w:instrText>
        </w:r>
        <w:r>
          <w:rPr>
            <w:noProof/>
            <w:webHidden/>
          </w:rPr>
        </w:r>
        <w:r>
          <w:rPr>
            <w:noProof/>
            <w:webHidden/>
          </w:rPr>
          <w:fldChar w:fldCharType="separate"/>
        </w:r>
        <w:r w:rsidR="00C92211">
          <w:rPr>
            <w:noProof/>
            <w:webHidden/>
          </w:rPr>
          <w:t>61</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305" w:history="1">
        <w:r w:rsidR="00CC60CC" w:rsidRPr="00496094">
          <w:rPr>
            <w:rStyle w:val="af5"/>
            <w:noProof/>
          </w:rPr>
          <w:t>Статья 31. Градостроительные регламенты. Зона инженерной инфраструктуры - "И".</w:t>
        </w:r>
        <w:r w:rsidR="00CC60CC">
          <w:rPr>
            <w:noProof/>
            <w:webHidden/>
          </w:rPr>
          <w:tab/>
        </w:r>
        <w:r>
          <w:rPr>
            <w:noProof/>
            <w:webHidden/>
          </w:rPr>
          <w:fldChar w:fldCharType="begin"/>
        </w:r>
        <w:r w:rsidR="00CC60CC">
          <w:rPr>
            <w:noProof/>
            <w:webHidden/>
          </w:rPr>
          <w:instrText xml:space="preserve"> PAGEREF _Toc4763305 \h </w:instrText>
        </w:r>
        <w:r>
          <w:rPr>
            <w:noProof/>
            <w:webHidden/>
          </w:rPr>
        </w:r>
        <w:r>
          <w:rPr>
            <w:noProof/>
            <w:webHidden/>
          </w:rPr>
          <w:fldChar w:fldCharType="separate"/>
        </w:r>
        <w:r w:rsidR="00C92211">
          <w:rPr>
            <w:noProof/>
            <w:webHidden/>
          </w:rPr>
          <w:t>67</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306" w:history="1">
        <w:r w:rsidR="00CC60CC" w:rsidRPr="00496094">
          <w:rPr>
            <w:rStyle w:val="af5"/>
            <w:noProof/>
          </w:rPr>
          <w:t>Статья 32. Градостроительные регламенты. Зоны транспортной инфраструктуры – "Т".</w:t>
        </w:r>
        <w:r w:rsidR="00CC60CC">
          <w:rPr>
            <w:noProof/>
            <w:webHidden/>
          </w:rPr>
          <w:tab/>
        </w:r>
        <w:r>
          <w:rPr>
            <w:noProof/>
            <w:webHidden/>
          </w:rPr>
          <w:fldChar w:fldCharType="begin"/>
        </w:r>
        <w:r w:rsidR="00CC60CC">
          <w:rPr>
            <w:noProof/>
            <w:webHidden/>
          </w:rPr>
          <w:instrText xml:space="preserve"> PAGEREF _Toc4763306 \h </w:instrText>
        </w:r>
        <w:r>
          <w:rPr>
            <w:noProof/>
            <w:webHidden/>
          </w:rPr>
        </w:r>
        <w:r>
          <w:rPr>
            <w:noProof/>
            <w:webHidden/>
          </w:rPr>
          <w:fldChar w:fldCharType="separate"/>
        </w:r>
        <w:r w:rsidR="00C92211">
          <w:rPr>
            <w:noProof/>
            <w:webHidden/>
          </w:rPr>
          <w:t>69</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307" w:history="1">
        <w:r w:rsidR="00CC60CC" w:rsidRPr="00496094">
          <w:rPr>
            <w:rStyle w:val="af5"/>
            <w:noProof/>
          </w:rPr>
          <w:t>Статья 33. Градостроительные регламенты. Зоны сельскохозяйственного использования – "Сх".</w:t>
        </w:r>
        <w:r w:rsidR="00CC60CC">
          <w:rPr>
            <w:noProof/>
            <w:webHidden/>
          </w:rPr>
          <w:tab/>
        </w:r>
        <w:r>
          <w:rPr>
            <w:noProof/>
            <w:webHidden/>
          </w:rPr>
          <w:fldChar w:fldCharType="begin"/>
        </w:r>
        <w:r w:rsidR="00CC60CC">
          <w:rPr>
            <w:noProof/>
            <w:webHidden/>
          </w:rPr>
          <w:instrText xml:space="preserve"> PAGEREF _Toc4763307 \h </w:instrText>
        </w:r>
        <w:r>
          <w:rPr>
            <w:noProof/>
            <w:webHidden/>
          </w:rPr>
        </w:r>
        <w:r>
          <w:rPr>
            <w:noProof/>
            <w:webHidden/>
          </w:rPr>
          <w:fldChar w:fldCharType="separate"/>
        </w:r>
        <w:r w:rsidR="00C92211">
          <w:rPr>
            <w:noProof/>
            <w:webHidden/>
          </w:rPr>
          <w:t>72</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308" w:history="1">
        <w:r w:rsidR="00CC60CC" w:rsidRPr="00496094">
          <w:rPr>
            <w:rStyle w:val="af5"/>
            <w:noProof/>
          </w:rPr>
          <w:t>Статья 34. Градостроительные регламенты. Зоны специального назначения - "Сп".</w:t>
        </w:r>
        <w:r w:rsidR="00CC60CC">
          <w:rPr>
            <w:noProof/>
            <w:webHidden/>
          </w:rPr>
          <w:tab/>
        </w:r>
        <w:r>
          <w:rPr>
            <w:noProof/>
            <w:webHidden/>
          </w:rPr>
          <w:fldChar w:fldCharType="begin"/>
        </w:r>
        <w:r w:rsidR="00CC60CC">
          <w:rPr>
            <w:noProof/>
            <w:webHidden/>
          </w:rPr>
          <w:instrText xml:space="preserve"> PAGEREF _Toc4763308 \h </w:instrText>
        </w:r>
        <w:r>
          <w:rPr>
            <w:noProof/>
            <w:webHidden/>
          </w:rPr>
        </w:r>
        <w:r>
          <w:rPr>
            <w:noProof/>
            <w:webHidden/>
          </w:rPr>
          <w:fldChar w:fldCharType="separate"/>
        </w:r>
        <w:r w:rsidR="00C92211">
          <w:rPr>
            <w:noProof/>
            <w:webHidden/>
          </w:rPr>
          <w:t>78</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309" w:history="1">
        <w:r w:rsidR="00CC60CC" w:rsidRPr="00496094">
          <w:rPr>
            <w:rStyle w:val="af5"/>
            <w:noProof/>
          </w:rPr>
          <w:t>Статья 35. Градостроительные регламенты. Зоны рекреационного назначения – "Р"</w:t>
        </w:r>
        <w:r w:rsidR="00CC60CC">
          <w:rPr>
            <w:noProof/>
            <w:webHidden/>
          </w:rPr>
          <w:tab/>
        </w:r>
        <w:r>
          <w:rPr>
            <w:noProof/>
            <w:webHidden/>
          </w:rPr>
          <w:fldChar w:fldCharType="begin"/>
        </w:r>
        <w:r w:rsidR="00CC60CC">
          <w:rPr>
            <w:noProof/>
            <w:webHidden/>
          </w:rPr>
          <w:instrText xml:space="preserve"> PAGEREF _Toc4763309 \h </w:instrText>
        </w:r>
        <w:r>
          <w:rPr>
            <w:noProof/>
            <w:webHidden/>
          </w:rPr>
        </w:r>
        <w:r>
          <w:rPr>
            <w:noProof/>
            <w:webHidden/>
          </w:rPr>
          <w:fldChar w:fldCharType="separate"/>
        </w:r>
        <w:r w:rsidR="00C92211">
          <w:rPr>
            <w:noProof/>
            <w:webHidden/>
          </w:rPr>
          <w:t>80</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310" w:history="1">
        <w:r w:rsidR="00CC60CC" w:rsidRPr="00496094">
          <w:rPr>
            <w:rStyle w:val="af5"/>
            <w:noProof/>
          </w:rPr>
          <w:t>Статья 36. Градостроительные регламенты. Земли лесного фонда.</w:t>
        </w:r>
        <w:r w:rsidR="00CC60CC">
          <w:rPr>
            <w:noProof/>
            <w:webHidden/>
          </w:rPr>
          <w:tab/>
        </w:r>
        <w:r>
          <w:rPr>
            <w:noProof/>
            <w:webHidden/>
          </w:rPr>
          <w:fldChar w:fldCharType="begin"/>
        </w:r>
        <w:r w:rsidR="00CC60CC">
          <w:rPr>
            <w:noProof/>
            <w:webHidden/>
          </w:rPr>
          <w:instrText xml:space="preserve"> PAGEREF _Toc4763310 \h </w:instrText>
        </w:r>
        <w:r>
          <w:rPr>
            <w:noProof/>
            <w:webHidden/>
          </w:rPr>
        </w:r>
        <w:r>
          <w:rPr>
            <w:noProof/>
            <w:webHidden/>
          </w:rPr>
          <w:fldChar w:fldCharType="separate"/>
        </w:r>
        <w:r w:rsidR="00C92211">
          <w:rPr>
            <w:noProof/>
            <w:webHidden/>
          </w:rPr>
          <w:t>86</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311" w:history="1">
        <w:r w:rsidR="00CC60CC" w:rsidRPr="00496094">
          <w:rPr>
            <w:rStyle w:val="af5"/>
            <w:noProof/>
          </w:rPr>
          <w:t>Статья 37. Градостроительные регламенты. Земли запаса</w:t>
        </w:r>
        <w:r w:rsidR="00CC60CC">
          <w:rPr>
            <w:noProof/>
            <w:webHidden/>
          </w:rPr>
          <w:tab/>
        </w:r>
        <w:r>
          <w:rPr>
            <w:noProof/>
            <w:webHidden/>
          </w:rPr>
          <w:fldChar w:fldCharType="begin"/>
        </w:r>
        <w:r w:rsidR="00CC60CC">
          <w:rPr>
            <w:noProof/>
            <w:webHidden/>
          </w:rPr>
          <w:instrText xml:space="preserve"> PAGEREF _Toc4763311 \h </w:instrText>
        </w:r>
        <w:r>
          <w:rPr>
            <w:noProof/>
            <w:webHidden/>
          </w:rPr>
        </w:r>
        <w:r>
          <w:rPr>
            <w:noProof/>
            <w:webHidden/>
          </w:rPr>
          <w:fldChar w:fldCharType="separate"/>
        </w:r>
        <w:r w:rsidR="00C92211">
          <w:rPr>
            <w:noProof/>
            <w:webHidden/>
          </w:rPr>
          <w:t>87</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312" w:history="1">
        <w:r w:rsidR="00CC60CC" w:rsidRPr="00496094">
          <w:rPr>
            <w:rStyle w:val="af5"/>
            <w:noProof/>
          </w:rPr>
          <w:t>Статья 38. Градостроительные регламенты. Зоны особо охраняемых природных территорий (ООПТ)</w:t>
        </w:r>
        <w:r w:rsidR="00CC60CC">
          <w:rPr>
            <w:noProof/>
            <w:webHidden/>
          </w:rPr>
          <w:tab/>
        </w:r>
        <w:r>
          <w:rPr>
            <w:noProof/>
            <w:webHidden/>
          </w:rPr>
          <w:fldChar w:fldCharType="begin"/>
        </w:r>
        <w:r w:rsidR="00CC60CC">
          <w:rPr>
            <w:noProof/>
            <w:webHidden/>
          </w:rPr>
          <w:instrText xml:space="preserve"> PAGEREF _Toc4763312 \h </w:instrText>
        </w:r>
        <w:r>
          <w:rPr>
            <w:noProof/>
            <w:webHidden/>
          </w:rPr>
        </w:r>
        <w:r>
          <w:rPr>
            <w:noProof/>
            <w:webHidden/>
          </w:rPr>
          <w:fldChar w:fldCharType="separate"/>
        </w:r>
        <w:r w:rsidR="00C92211">
          <w:rPr>
            <w:noProof/>
            <w:webHidden/>
          </w:rPr>
          <w:t>87</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313" w:history="1">
        <w:r w:rsidR="00CC60CC" w:rsidRPr="00496094">
          <w:rPr>
            <w:rStyle w:val="af5"/>
            <w:noProof/>
          </w:rPr>
          <w:t>Статья 39. Градостроительные регламенты. Зоны резервных территорий.</w:t>
        </w:r>
        <w:r w:rsidR="00CC60CC">
          <w:rPr>
            <w:noProof/>
            <w:webHidden/>
          </w:rPr>
          <w:tab/>
        </w:r>
        <w:r>
          <w:rPr>
            <w:noProof/>
            <w:webHidden/>
          </w:rPr>
          <w:fldChar w:fldCharType="begin"/>
        </w:r>
        <w:r w:rsidR="00CC60CC">
          <w:rPr>
            <w:noProof/>
            <w:webHidden/>
          </w:rPr>
          <w:instrText xml:space="preserve"> PAGEREF _Toc4763313 \h </w:instrText>
        </w:r>
        <w:r>
          <w:rPr>
            <w:noProof/>
            <w:webHidden/>
          </w:rPr>
        </w:r>
        <w:r>
          <w:rPr>
            <w:noProof/>
            <w:webHidden/>
          </w:rPr>
          <w:fldChar w:fldCharType="separate"/>
        </w:r>
        <w:r w:rsidR="00C92211">
          <w:rPr>
            <w:noProof/>
            <w:webHidden/>
          </w:rPr>
          <w:t>87</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314" w:history="1">
        <w:r w:rsidR="00CC60CC" w:rsidRPr="00496094">
          <w:rPr>
            <w:rStyle w:val="af5"/>
            <w:noProof/>
          </w:rPr>
          <w:t>Статья 40. Общие требования в части видов разрешенного использования земельных участков и объектов капитального строительства.</w:t>
        </w:r>
        <w:r w:rsidR="00CC60CC">
          <w:rPr>
            <w:noProof/>
            <w:webHidden/>
          </w:rPr>
          <w:tab/>
        </w:r>
        <w:r>
          <w:rPr>
            <w:noProof/>
            <w:webHidden/>
          </w:rPr>
          <w:fldChar w:fldCharType="begin"/>
        </w:r>
        <w:r w:rsidR="00CC60CC">
          <w:rPr>
            <w:noProof/>
            <w:webHidden/>
          </w:rPr>
          <w:instrText xml:space="preserve"> PAGEREF _Toc4763314 \h </w:instrText>
        </w:r>
        <w:r>
          <w:rPr>
            <w:noProof/>
            <w:webHidden/>
          </w:rPr>
        </w:r>
        <w:r>
          <w:rPr>
            <w:noProof/>
            <w:webHidden/>
          </w:rPr>
          <w:fldChar w:fldCharType="separate"/>
        </w:r>
        <w:r w:rsidR="00C92211">
          <w:rPr>
            <w:noProof/>
            <w:webHidden/>
          </w:rPr>
          <w:t>88</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315" w:history="1">
        <w:r w:rsidR="00CC60CC" w:rsidRPr="00496094">
          <w:rPr>
            <w:rStyle w:val="af5"/>
            <w:noProof/>
          </w:rPr>
          <w:t>Статья 41. Общие требования в части ограничений использования земельных участков и объектов капитального строительства.</w:t>
        </w:r>
        <w:r w:rsidR="00CC60CC">
          <w:rPr>
            <w:noProof/>
            <w:webHidden/>
          </w:rPr>
          <w:tab/>
        </w:r>
        <w:r>
          <w:rPr>
            <w:noProof/>
            <w:webHidden/>
          </w:rPr>
          <w:fldChar w:fldCharType="begin"/>
        </w:r>
        <w:r w:rsidR="00CC60CC">
          <w:rPr>
            <w:noProof/>
            <w:webHidden/>
          </w:rPr>
          <w:instrText xml:space="preserve"> PAGEREF _Toc4763315 \h </w:instrText>
        </w:r>
        <w:r>
          <w:rPr>
            <w:noProof/>
            <w:webHidden/>
          </w:rPr>
        </w:r>
        <w:r>
          <w:rPr>
            <w:noProof/>
            <w:webHidden/>
          </w:rPr>
          <w:fldChar w:fldCharType="separate"/>
        </w:r>
        <w:r w:rsidR="00C92211">
          <w:rPr>
            <w:noProof/>
            <w:webHidden/>
          </w:rPr>
          <w:t>90</w:t>
        </w:r>
        <w:r>
          <w:rPr>
            <w:noProof/>
            <w:webHidden/>
          </w:rPr>
          <w:fldChar w:fldCharType="end"/>
        </w:r>
      </w:hyperlink>
    </w:p>
    <w:p w:rsidR="00CC60CC" w:rsidRDefault="007D20C6">
      <w:pPr>
        <w:pStyle w:val="31"/>
        <w:tabs>
          <w:tab w:val="right" w:leader="underscore" w:pos="9910"/>
        </w:tabs>
        <w:rPr>
          <w:rFonts w:eastAsiaTheme="minorEastAsia" w:cstheme="minorBidi"/>
          <w:noProof/>
          <w:sz w:val="22"/>
          <w:szCs w:val="22"/>
          <w:lang w:eastAsia="ru-RU"/>
        </w:rPr>
      </w:pPr>
      <w:hyperlink w:anchor="_Toc4763316" w:history="1">
        <w:r w:rsidR="00CC60CC" w:rsidRPr="00496094">
          <w:rPr>
            <w:rStyle w:val="af5"/>
            <w:noProof/>
          </w:rPr>
          <w:t>Статья 42.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CC60CC">
          <w:rPr>
            <w:noProof/>
            <w:webHidden/>
          </w:rPr>
          <w:tab/>
        </w:r>
        <w:r>
          <w:rPr>
            <w:noProof/>
            <w:webHidden/>
          </w:rPr>
          <w:fldChar w:fldCharType="begin"/>
        </w:r>
        <w:r w:rsidR="00CC60CC">
          <w:rPr>
            <w:noProof/>
            <w:webHidden/>
          </w:rPr>
          <w:instrText xml:space="preserve"> PAGEREF _Toc4763316 \h </w:instrText>
        </w:r>
        <w:r>
          <w:rPr>
            <w:noProof/>
            <w:webHidden/>
          </w:rPr>
        </w:r>
        <w:r>
          <w:rPr>
            <w:noProof/>
            <w:webHidden/>
          </w:rPr>
          <w:fldChar w:fldCharType="separate"/>
        </w:r>
        <w:r w:rsidR="00C92211">
          <w:rPr>
            <w:noProof/>
            <w:webHidden/>
          </w:rPr>
          <w:t>91</w:t>
        </w:r>
        <w:r>
          <w:rPr>
            <w:noProof/>
            <w:webHidden/>
          </w:rPr>
          <w:fldChar w:fldCharType="end"/>
        </w:r>
      </w:hyperlink>
    </w:p>
    <w:p w:rsidR="00CC60CC" w:rsidRDefault="007D20C6">
      <w:pPr>
        <w:pStyle w:val="17"/>
        <w:tabs>
          <w:tab w:val="right" w:leader="underscore" w:pos="9910"/>
        </w:tabs>
        <w:rPr>
          <w:rFonts w:eastAsiaTheme="minorEastAsia" w:cstheme="minorBidi"/>
          <w:b w:val="0"/>
          <w:bCs w:val="0"/>
          <w:i w:val="0"/>
          <w:iCs w:val="0"/>
          <w:noProof/>
          <w:sz w:val="22"/>
          <w:szCs w:val="22"/>
          <w:lang w:eastAsia="ru-RU"/>
        </w:rPr>
      </w:pPr>
      <w:hyperlink w:anchor="_Toc4763317" w:history="1">
        <w:r w:rsidR="00CC60CC" w:rsidRPr="00496094">
          <w:rPr>
            <w:rStyle w:val="af5"/>
            <w:caps/>
            <w:noProof/>
          </w:rPr>
          <w:t>графическая часть</w:t>
        </w:r>
        <w:r w:rsidR="00CC60CC">
          <w:rPr>
            <w:noProof/>
            <w:webHidden/>
          </w:rPr>
          <w:tab/>
        </w:r>
        <w:r>
          <w:rPr>
            <w:noProof/>
            <w:webHidden/>
          </w:rPr>
          <w:fldChar w:fldCharType="begin"/>
        </w:r>
        <w:r w:rsidR="00CC60CC">
          <w:rPr>
            <w:noProof/>
            <w:webHidden/>
          </w:rPr>
          <w:instrText xml:space="preserve"> PAGEREF _Toc4763317 \h </w:instrText>
        </w:r>
        <w:r>
          <w:rPr>
            <w:noProof/>
            <w:webHidden/>
          </w:rPr>
        </w:r>
        <w:r>
          <w:rPr>
            <w:noProof/>
            <w:webHidden/>
          </w:rPr>
          <w:fldChar w:fldCharType="separate"/>
        </w:r>
        <w:r w:rsidR="00C92211">
          <w:rPr>
            <w:noProof/>
            <w:webHidden/>
          </w:rPr>
          <w:t>109</w:t>
        </w:r>
        <w:r>
          <w:rPr>
            <w:noProof/>
            <w:webHidden/>
          </w:rPr>
          <w:fldChar w:fldCharType="end"/>
        </w:r>
      </w:hyperlink>
    </w:p>
    <w:p w:rsidR="00CF0BA1" w:rsidRPr="003B198F" w:rsidRDefault="007D20C6" w:rsidP="008B1504">
      <w:pPr>
        <w:sectPr w:rsidR="00CF0BA1" w:rsidRPr="003B198F" w:rsidSect="00346118">
          <w:pgSz w:w="11905" w:h="16837" w:code="9"/>
          <w:pgMar w:top="397" w:right="851" w:bottom="295" w:left="1134" w:header="567" w:footer="454" w:gutter="0"/>
          <w:cols w:space="720"/>
          <w:docGrid w:linePitch="360"/>
        </w:sectPr>
      </w:pPr>
      <w:r>
        <w:fldChar w:fldCharType="end"/>
      </w:r>
    </w:p>
    <w:p w:rsidR="007F5C2E" w:rsidRPr="003B198F" w:rsidRDefault="007B7A3A" w:rsidP="00506E09">
      <w:pPr>
        <w:keepNext/>
        <w:tabs>
          <w:tab w:val="left" w:pos="0"/>
          <w:tab w:val="left" w:pos="240"/>
          <w:tab w:val="left" w:pos="560"/>
        </w:tabs>
        <w:ind w:firstLine="709"/>
        <w:contextualSpacing/>
        <w:jc w:val="center"/>
        <w:outlineLvl w:val="0"/>
        <w:rPr>
          <w:b/>
          <w:bCs/>
          <w:caps/>
          <w:sz w:val="28"/>
          <w:szCs w:val="28"/>
        </w:rPr>
      </w:pPr>
      <w:bookmarkStart w:id="2" w:name="_Toc529951918"/>
      <w:bookmarkStart w:id="3" w:name="_Toc4763267"/>
      <w:r w:rsidRPr="003B198F">
        <w:rPr>
          <w:b/>
          <w:bCs/>
          <w:caps/>
          <w:sz w:val="28"/>
          <w:szCs w:val="28"/>
        </w:rPr>
        <w:lastRenderedPageBreak/>
        <w:t>В</w:t>
      </w:r>
      <w:r w:rsidR="003457BB">
        <w:rPr>
          <w:b/>
          <w:bCs/>
          <w:caps/>
          <w:sz w:val="28"/>
          <w:szCs w:val="28"/>
        </w:rPr>
        <w:t>в</w:t>
      </w:r>
      <w:r w:rsidRPr="003B198F">
        <w:rPr>
          <w:b/>
          <w:bCs/>
          <w:caps/>
          <w:sz w:val="28"/>
          <w:szCs w:val="28"/>
        </w:rPr>
        <w:t>едение</w:t>
      </w:r>
      <w:bookmarkEnd w:id="1"/>
      <w:bookmarkEnd w:id="2"/>
      <w:bookmarkEnd w:id="3"/>
    </w:p>
    <w:p w:rsidR="007F5C2E" w:rsidRPr="003B198F" w:rsidRDefault="007F5C2E" w:rsidP="00506E09">
      <w:pPr>
        <w:widowControl w:val="0"/>
        <w:autoSpaceDE w:val="0"/>
        <w:autoSpaceDN w:val="0"/>
        <w:adjustRightInd w:val="0"/>
        <w:ind w:firstLine="709"/>
        <w:contextualSpacing/>
        <w:jc w:val="both"/>
        <w:rPr>
          <w:rFonts w:ascii="Arial" w:hAnsi="Arial" w:cs="Arial"/>
          <w:sz w:val="16"/>
          <w:szCs w:val="16"/>
        </w:rPr>
      </w:pPr>
    </w:p>
    <w:p w:rsidR="007F5C2E" w:rsidRPr="003B198F" w:rsidRDefault="007F5C2E" w:rsidP="003457BB">
      <w:pPr>
        <w:ind w:firstLine="709"/>
        <w:contextualSpacing/>
        <w:jc w:val="both"/>
      </w:pPr>
      <w:r w:rsidRPr="003B198F">
        <w:t xml:space="preserve">Настоящие Правила разработаны в соответствии с Градостроительным </w:t>
      </w:r>
      <w:hyperlink r:id="rId21" w:history="1">
        <w:r w:rsidRPr="003B198F">
          <w:t>кодексом</w:t>
        </w:r>
      </w:hyperlink>
      <w:r w:rsidRPr="003B198F">
        <w:t xml:space="preserve"> Российской Федерации, Земельным </w:t>
      </w:r>
      <w:hyperlink r:id="rId22" w:history="1">
        <w:r w:rsidRPr="003B198F">
          <w:t>кодексом</w:t>
        </w:r>
      </w:hyperlink>
      <w:r w:rsidRPr="003B198F">
        <w:t xml:space="preserve"> Российской Федерации, Федеральным </w:t>
      </w:r>
      <w:hyperlink r:id="rId23" w:history="1">
        <w:r w:rsidRPr="003B198F">
          <w:t>законом</w:t>
        </w:r>
      </w:hyperlink>
      <w:r w:rsidRPr="003B198F">
        <w:t xml:space="preserve"> </w:t>
      </w:r>
      <w:r w:rsidRPr="003457BB">
        <w:rPr>
          <w:rFonts w:cs="Times New Roman"/>
          <w:szCs w:val="20"/>
        </w:rPr>
        <w:t xml:space="preserve">"Об общих принципах организации местного самоуправления в Российской Федерации", иными нормативными правовыми актами Российской Федерации, </w:t>
      </w:r>
      <w:r w:rsidR="003457BB" w:rsidRPr="003457BB">
        <w:rPr>
          <w:rFonts w:cs="Times New Roman"/>
          <w:szCs w:val="20"/>
        </w:rPr>
        <w:t>Тульской области</w:t>
      </w:r>
      <w:r w:rsidRPr="003457BB">
        <w:rPr>
          <w:rFonts w:cs="Times New Roman"/>
          <w:szCs w:val="20"/>
        </w:rPr>
        <w:t xml:space="preserve">, </w:t>
      </w:r>
      <w:hyperlink r:id="rId24" w:history="1">
        <w:r w:rsidRPr="003457BB">
          <w:rPr>
            <w:rFonts w:cs="Times New Roman"/>
            <w:szCs w:val="20"/>
          </w:rPr>
          <w:t>Уставом</w:t>
        </w:r>
      </w:hyperlink>
      <w:r w:rsidRPr="003457BB">
        <w:rPr>
          <w:rFonts w:cs="Times New Roman"/>
          <w:szCs w:val="20"/>
        </w:rPr>
        <w:t xml:space="preserve"> </w:t>
      </w:r>
      <w:r w:rsidR="003457BB" w:rsidRPr="003457BB">
        <w:rPr>
          <w:rFonts w:cs="Times New Roman"/>
          <w:szCs w:val="20"/>
        </w:rPr>
        <w:t>муниципальн</w:t>
      </w:r>
      <w:r w:rsidR="003457BB">
        <w:rPr>
          <w:rFonts w:cs="Times New Roman"/>
          <w:szCs w:val="20"/>
        </w:rPr>
        <w:t>ого</w:t>
      </w:r>
      <w:r w:rsidR="003457BB" w:rsidRPr="003457BB">
        <w:rPr>
          <w:rFonts w:cs="Times New Roman"/>
          <w:szCs w:val="20"/>
        </w:rPr>
        <w:t xml:space="preserve"> образовани</w:t>
      </w:r>
      <w:r w:rsidR="003457BB">
        <w:rPr>
          <w:rFonts w:cs="Times New Roman"/>
          <w:szCs w:val="20"/>
        </w:rPr>
        <w:t>я</w:t>
      </w:r>
      <w:r w:rsidR="003457BB" w:rsidRPr="003457BB">
        <w:rPr>
          <w:rFonts w:cs="Times New Roman"/>
          <w:szCs w:val="20"/>
        </w:rPr>
        <w:t xml:space="preserve"> </w:t>
      </w:r>
      <w:r w:rsidR="00346118">
        <w:rPr>
          <w:rFonts w:cs="Times New Roman"/>
          <w:szCs w:val="20"/>
        </w:rPr>
        <w:t>Бородинское</w:t>
      </w:r>
      <w:r w:rsidR="008433E2">
        <w:rPr>
          <w:rFonts w:cs="Times New Roman"/>
          <w:szCs w:val="20"/>
        </w:rPr>
        <w:t xml:space="preserve"> Киреевского района</w:t>
      </w:r>
      <w:r w:rsidR="003457BB" w:rsidRPr="003457BB">
        <w:rPr>
          <w:rFonts w:cs="Times New Roman"/>
          <w:szCs w:val="20"/>
        </w:rPr>
        <w:t xml:space="preserve"> Тульской области</w:t>
      </w:r>
      <w:r w:rsidRPr="003B198F">
        <w:t xml:space="preserve">, Генеральным планом </w:t>
      </w:r>
      <w:r w:rsidR="003457BB">
        <w:t>м</w:t>
      </w:r>
      <w:r w:rsidR="003457BB" w:rsidRPr="003457BB">
        <w:rPr>
          <w:rFonts w:cs="Times New Roman"/>
          <w:szCs w:val="20"/>
        </w:rPr>
        <w:t>униципальн</w:t>
      </w:r>
      <w:r w:rsidR="003457BB">
        <w:rPr>
          <w:rFonts w:cs="Times New Roman"/>
          <w:szCs w:val="20"/>
        </w:rPr>
        <w:t>ого</w:t>
      </w:r>
      <w:r w:rsidR="003457BB" w:rsidRPr="003457BB">
        <w:rPr>
          <w:rFonts w:cs="Times New Roman"/>
          <w:szCs w:val="20"/>
        </w:rPr>
        <w:t xml:space="preserve"> образовани</w:t>
      </w:r>
      <w:r w:rsidR="003457BB">
        <w:rPr>
          <w:rFonts w:cs="Times New Roman"/>
          <w:szCs w:val="20"/>
        </w:rPr>
        <w:t>я</w:t>
      </w:r>
      <w:r w:rsidR="003457BB" w:rsidRPr="003457BB">
        <w:rPr>
          <w:rFonts w:cs="Times New Roman"/>
          <w:szCs w:val="20"/>
        </w:rPr>
        <w:t xml:space="preserve"> </w:t>
      </w:r>
      <w:r w:rsidR="00346118">
        <w:rPr>
          <w:rFonts w:cs="Times New Roman"/>
          <w:szCs w:val="20"/>
        </w:rPr>
        <w:t>Бородинское</w:t>
      </w:r>
      <w:r w:rsidR="008433E2">
        <w:rPr>
          <w:rFonts w:cs="Times New Roman"/>
          <w:szCs w:val="20"/>
        </w:rPr>
        <w:t xml:space="preserve"> Киреевского района</w:t>
      </w:r>
      <w:r w:rsidR="003457BB" w:rsidRPr="003457BB">
        <w:rPr>
          <w:rFonts w:cs="Times New Roman"/>
          <w:szCs w:val="20"/>
        </w:rPr>
        <w:t xml:space="preserve"> Тульской области</w:t>
      </w:r>
      <w:r w:rsidR="00ED4DF9" w:rsidRPr="003B198F">
        <w:t>,</w:t>
      </w:r>
      <w:r w:rsidRPr="003B198F">
        <w:t xml:space="preserve"> а также с учетом положений иных правовых актов, определяющих основные направления социально-экономического и градостроительного развития </w:t>
      </w:r>
      <w:r w:rsidR="003457BB">
        <w:t>м</w:t>
      </w:r>
      <w:r w:rsidR="003457BB" w:rsidRPr="003457BB">
        <w:rPr>
          <w:rFonts w:cs="Times New Roman"/>
          <w:szCs w:val="20"/>
        </w:rPr>
        <w:t>униципальн</w:t>
      </w:r>
      <w:r w:rsidR="003457BB">
        <w:rPr>
          <w:rFonts w:cs="Times New Roman"/>
          <w:szCs w:val="20"/>
        </w:rPr>
        <w:t>ого</w:t>
      </w:r>
      <w:r w:rsidR="003457BB" w:rsidRPr="003457BB">
        <w:rPr>
          <w:rFonts w:cs="Times New Roman"/>
          <w:szCs w:val="20"/>
        </w:rPr>
        <w:t xml:space="preserve"> образовани</w:t>
      </w:r>
      <w:r w:rsidR="003457BB">
        <w:rPr>
          <w:rFonts w:cs="Times New Roman"/>
          <w:szCs w:val="20"/>
        </w:rPr>
        <w:t>я</w:t>
      </w:r>
      <w:r w:rsidR="003457BB" w:rsidRPr="003457BB">
        <w:rPr>
          <w:rFonts w:cs="Times New Roman"/>
          <w:szCs w:val="20"/>
        </w:rPr>
        <w:t xml:space="preserve"> </w:t>
      </w:r>
      <w:r w:rsidR="00346118">
        <w:rPr>
          <w:rFonts w:cs="Times New Roman"/>
          <w:szCs w:val="20"/>
        </w:rPr>
        <w:t>Бородинское</w:t>
      </w:r>
      <w:r w:rsidR="008433E2">
        <w:rPr>
          <w:rFonts w:cs="Times New Roman"/>
          <w:szCs w:val="20"/>
        </w:rPr>
        <w:t xml:space="preserve"> Киреевского района</w:t>
      </w:r>
      <w:r w:rsidR="003457BB" w:rsidRPr="003457BB">
        <w:rPr>
          <w:rFonts w:cs="Times New Roman"/>
          <w:szCs w:val="20"/>
        </w:rPr>
        <w:t xml:space="preserve"> Тульской области</w:t>
      </w:r>
      <w:r w:rsidR="00ED4DF9" w:rsidRPr="003B198F">
        <w:t>,</w:t>
      </w:r>
      <w:r w:rsidRPr="003B198F">
        <w:t xml:space="preserve"> охраны культурного наследия, окружающей среды и рационального использования природных ресурсов.</w:t>
      </w:r>
    </w:p>
    <w:p w:rsidR="007F5C2E" w:rsidRPr="003B198F" w:rsidRDefault="007F5C2E" w:rsidP="00506E09">
      <w:pPr>
        <w:pStyle w:val="1250"/>
      </w:pPr>
      <w:r w:rsidRPr="003B198F">
        <w:t>Настоящие Правила землепользования и застройки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7F5C2E" w:rsidRPr="003B198F" w:rsidRDefault="007F5C2E" w:rsidP="00506E09">
      <w:pPr>
        <w:pStyle w:val="1250"/>
      </w:pPr>
      <w:r w:rsidRPr="003B198F">
        <w:t>В случае противоречия норм и положений, установленных настоящим правилами, нормам и положениям федерального или регионального законодательства, применяются нормы и положения федерального и регионального законодательства.</w:t>
      </w:r>
    </w:p>
    <w:p w:rsidR="007F5C2E" w:rsidRPr="003B198F" w:rsidRDefault="007F5C2E" w:rsidP="00506E09">
      <w:pPr>
        <w:pStyle w:val="1250"/>
      </w:pPr>
      <w:r w:rsidRPr="003B198F">
        <w:t xml:space="preserve">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w:t>
      </w:r>
      <w:r w:rsidR="003A434B">
        <w:t>м</w:t>
      </w:r>
      <w:r w:rsidR="003A434B" w:rsidRPr="003457BB">
        <w:t>униципальн</w:t>
      </w:r>
      <w:r w:rsidR="003A434B">
        <w:t>ого</w:t>
      </w:r>
      <w:r w:rsidR="003A434B" w:rsidRPr="003457BB">
        <w:t xml:space="preserve"> образовани</w:t>
      </w:r>
      <w:r w:rsidR="003A434B">
        <w:t>я</w:t>
      </w:r>
      <w:r w:rsidR="003A434B" w:rsidRPr="003457BB">
        <w:t xml:space="preserve"> </w:t>
      </w:r>
      <w:r w:rsidR="00346118">
        <w:t>Бородинское</w:t>
      </w:r>
      <w:r w:rsidR="008433E2">
        <w:t xml:space="preserve"> Киреевского района</w:t>
      </w:r>
      <w:r w:rsidR="003A434B" w:rsidRPr="003457BB">
        <w:t xml:space="preserve"> Тульской области</w:t>
      </w:r>
      <w:r w:rsidRPr="003B198F">
        <w:t>.</w:t>
      </w: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F5C2E" w:rsidRPr="003B198F" w:rsidRDefault="007F5C2E" w:rsidP="00506E09">
      <w:pPr>
        <w:pStyle w:val="1"/>
        <w:spacing w:before="0" w:after="0"/>
        <w:ind w:firstLine="709"/>
        <w:contextualSpacing/>
        <w:rPr>
          <w:lang w:val="ru-RU"/>
        </w:rPr>
      </w:pPr>
      <w:bookmarkStart w:id="4" w:name="_Toc468262219"/>
      <w:bookmarkStart w:id="5" w:name="_Toc529951919"/>
      <w:bookmarkStart w:id="6" w:name="_Toc4763268"/>
      <w:r w:rsidRPr="003B198F">
        <w:rPr>
          <w:lang w:val="ru-RU"/>
        </w:rPr>
        <w:lastRenderedPageBreak/>
        <w:t xml:space="preserve">ГЛАВА </w:t>
      </w:r>
      <w:r w:rsidRPr="003B198F">
        <w:t>I</w:t>
      </w:r>
      <w:r w:rsidRPr="003B198F">
        <w:rPr>
          <w:lang w:val="ru-RU"/>
        </w:rPr>
        <w:t>. ПОРЯДОК ПРИМЕНЕНИЯ ПРАВИЛ ЗЕМЛЕПОЛЬЗОВАНИЯ И ЗАСТРОЙКИ И ВНЕСЕНИЯ В НИХ ИЗМЕНЕНИЙ</w:t>
      </w:r>
      <w:bookmarkEnd w:id="4"/>
      <w:bookmarkEnd w:id="5"/>
      <w:bookmarkEnd w:id="6"/>
    </w:p>
    <w:p w:rsidR="007F5C2E" w:rsidRPr="003B198F" w:rsidRDefault="007F5C2E" w:rsidP="00570EE3">
      <w:pPr>
        <w:pStyle w:val="2"/>
      </w:pPr>
      <w:bookmarkStart w:id="7" w:name="_Toc468262220"/>
      <w:bookmarkStart w:id="8" w:name="_Toc492973627"/>
      <w:bookmarkStart w:id="9" w:name="_Toc529951920"/>
      <w:bookmarkStart w:id="10" w:name="_Toc4763269"/>
      <w:r w:rsidRPr="003B198F">
        <w:t>РАЗДЕЛ 1. О РЕГУЛИРОВАНИИ ЗЕМЛЕПОЛЬЗОВАНИЯ И ЗАСТРОЙКИ ОРГАНАМИ МЕСТНОГО САМОУПРАВЛЕНИЯ.</w:t>
      </w:r>
      <w:bookmarkEnd w:id="7"/>
      <w:bookmarkEnd w:id="8"/>
      <w:bookmarkEnd w:id="9"/>
      <w:bookmarkEnd w:id="10"/>
    </w:p>
    <w:p w:rsidR="007F5C2E" w:rsidRPr="003B198F" w:rsidRDefault="007F5C2E" w:rsidP="00506E09">
      <w:pPr>
        <w:widowControl w:val="0"/>
        <w:autoSpaceDE w:val="0"/>
        <w:ind w:firstLine="709"/>
        <w:contextualSpacing/>
        <w:jc w:val="both"/>
        <w:rPr>
          <w:rFonts w:ascii="Arial" w:hAnsi="Arial" w:cs="Arial"/>
          <w:sz w:val="16"/>
          <w:szCs w:val="16"/>
        </w:rPr>
      </w:pPr>
    </w:p>
    <w:p w:rsidR="007F5C2E" w:rsidRPr="003B198F" w:rsidRDefault="007F5C2E" w:rsidP="00D24C16">
      <w:pPr>
        <w:pStyle w:val="39"/>
      </w:pPr>
      <w:bookmarkStart w:id="11" w:name="_Toc468262221"/>
      <w:bookmarkStart w:id="12" w:name="_Toc492973628"/>
      <w:bookmarkStart w:id="13" w:name="_Toc529951921"/>
      <w:bookmarkStart w:id="14" w:name="_Toc4763270"/>
      <w:r w:rsidRPr="003B198F">
        <w:t>Статья 1. Основные понятия, используемые в Правилах землепользования и застройки</w:t>
      </w:r>
      <w:bookmarkEnd w:id="11"/>
      <w:bookmarkEnd w:id="12"/>
      <w:bookmarkEnd w:id="13"/>
      <w:bookmarkEnd w:id="14"/>
    </w:p>
    <w:p w:rsidR="007F5C2E" w:rsidRPr="003B198F" w:rsidRDefault="007F5C2E" w:rsidP="00506E09">
      <w:pPr>
        <w:pStyle w:val="1250"/>
      </w:pPr>
      <w:r w:rsidRPr="003B198F">
        <w:t>В настоящих Правилах приведенные понятия применяются в следующем значении:</w:t>
      </w:r>
    </w:p>
    <w:p w:rsidR="007F5C2E" w:rsidRPr="003B198F" w:rsidRDefault="007F5C2E" w:rsidP="00506E09">
      <w:pPr>
        <w:pStyle w:val="1250"/>
      </w:pPr>
      <w:r w:rsidRPr="003B198F">
        <w:rPr>
          <w:b/>
        </w:rPr>
        <w:t xml:space="preserve">Вспомогательные виды разрешенного использования </w:t>
      </w:r>
      <w:r w:rsidRPr="003B198F">
        <w:t>–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F5C2E" w:rsidRPr="003B198F" w:rsidRDefault="007F5C2E" w:rsidP="00506E09">
      <w:pPr>
        <w:pStyle w:val="1250"/>
      </w:pPr>
      <w:r w:rsidRPr="003B198F">
        <w:rPr>
          <w:b/>
        </w:rPr>
        <w:t>Водоохранная зона</w:t>
      </w:r>
      <w:r w:rsidRPr="003B198F">
        <w:rPr>
          <w:noProof/>
        </w:rPr>
        <w:t xml:space="preserve"> —</w:t>
      </w:r>
      <w:r w:rsidRPr="003B198F">
        <w:t xml:space="preserve"> территории, примыкающие к береговой линии морей, рек, ручьев, каналов, озер, водохранилищ,</w:t>
      </w:r>
      <w:r w:rsidR="006F4B58">
        <w:t xml:space="preserve"> </w:t>
      </w:r>
      <w:r w:rsidRPr="003B198F">
        <w:t>на которые устанавливается</w:t>
      </w:r>
      <w:r w:rsidR="006F4B58">
        <w:t xml:space="preserve"> </w:t>
      </w:r>
      <w:r w:rsidRPr="003B198F">
        <w:t>специальный режим осуществления</w:t>
      </w:r>
      <w:r w:rsidR="006F4B58">
        <w:t xml:space="preserve"> </w:t>
      </w:r>
      <w:r w:rsidRPr="003B198F">
        <w:t>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F5C2E" w:rsidRPr="003B198F" w:rsidRDefault="007F5C2E" w:rsidP="00506E09">
      <w:pPr>
        <w:pStyle w:val="1250"/>
      </w:pPr>
      <w:r w:rsidRPr="003B198F">
        <w:rPr>
          <w:b/>
        </w:rPr>
        <w:t xml:space="preserve">Градостроительная деятельность – </w:t>
      </w:r>
      <w:r w:rsidRPr="003B198F">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7F5C2E" w:rsidRPr="003B198F" w:rsidRDefault="007F5C2E" w:rsidP="00506E09">
      <w:pPr>
        <w:pStyle w:val="1250"/>
      </w:pPr>
      <w:r w:rsidRPr="003B198F">
        <w:rPr>
          <w:b/>
        </w:rPr>
        <w:t>Градостроительное зонирование</w:t>
      </w:r>
      <w:r w:rsidRPr="003B198F">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7F5C2E" w:rsidRPr="003B198F" w:rsidRDefault="007F5C2E" w:rsidP="00506E09">
      <w:pPr>
        <w:pStyle w:val="1250"/>
      </w:pPr>
      <w:r w:rsidRPr="003B198F">
        <w:rPr>
          <w:b/>
        </w:rPr>
        <w:t>Градостроительный регламент</w:t>
      </w:r>
      <w:r w:rsidRPr="003B198F">
        <w:rPr>
          <w:noProof/>
        </w:rPr>
        <w:t xml:space="preserve"> —</w:t>
      </w:r>
      <w:r w:rsidRPr="003B198F">
        <w:t xml:space="preserve"> устанавливаемые в пределах</w:t>
      </w:r>
      <w:r w:rsidR="006F4B58">
        <w:t xml:space="preserve"> </w:t>
      </w:r>
      <w:r w:rsidRPr="003B198F">
        <w:t>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Градостроительный регламент обязателен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7F5C2E" w:rsidRPr="003B198F" w:rsidRDefault="007F5C2E" w:rsidP="00506E09">
      <w:pPr>
        <w:pStyle w:val="1250"/>
      </w:pPr>
      <w:r w:rsidRPr="003B198F">
        <w:rPr>
          <w:b/>
        </w:rPr>
        <w:t>Документация по планировке территории</w:t>
      </w:r>
      <w:r w:rsidRPr="003B198F">
        <w:t xml:space="preserve"> – документация, подготовка которой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7F5C2E" w:rsidRPr="003B198F" w:rsidRDefault="007F5C2E" w:rsidP="00506E09">
      <w:pPr>
        <w:pStyle w:val="1250"/>
      </w:pPr>
      <w:r w:rsidRPr="003B198F">
        <w:rPr>
          <w:b/>
        </w:rPr>
        <w:t xml:space="preserve">Жилой дом блокированной застройки </w:t>
      </w:r>
      <w:r w:rsidRPr="003B198F">
        <w:t>–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7F5C2E" w:rsidRPr="003B198F" w:rsidRDefault="007F5C2E" w:rsidP="00506E09">
      <w:pPr>
        <w:pStyle w:val="1250"/>
        <w:rPr>
          <w:lang w:eastAsia="ru-RU"/>
        </w:rPr>
      </w:pPr>
      <w:bookmarkStart w:id="15" w:name="_Toc492973629"/>
      <w:r w:rsidRPr="003B198F">
        <w:rPr>
          <w:b/>
          <w:lang w:eastAsia="ru-RU"/>
        </w:rPr>
        <w:t>Земельный участок</w:t>
      </w:r>
      <w:r w:rsidRPr="003B198F">
        <w:rPr>
          <w:lang w:eastAsia="ru-RU"/>
        </w:rPr>
        <w:t xml:space="preserve"> - часть земной поверхности, границы которой определены в соответствии с федеральными законами;</w:t>
      </w:r>
      <w:bookmarkEnd w:id="15"/>
    </w:p>
    <w:p w:rsidR="007F5C2E" w:rsidRPr="003B198F" w:rsidRDefault="007F5C2E" w:rsidP="00506E09">
      <w:pPr>
        <w:pStyle w:val="1250"/>
      </w:pPr>
      <w:bookmarkStart w:id="16" w:name="_Toc492973630"/>
      <w:r w:rsidRPr="003B198F">
        <w:rPr>
          <w:b/>
          <w:lang w:eastAsia="ru-RU"/>
        </w:rPr>
        <w:t>Зоны с особыми условиями использования территорий</w:t>
      </w:r>
      <w:r w:rsidRPr="003B198F">
        <w:rPr>
          <w:lang w:eastAsia="ru-RU"/>
        </w:rPr>
        <w:t xml:space="preserve"> –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w:t>
      </w:r>
      <w:r w:rsidRPr="003B198F">
        <w:rPr>
          <w:lang w:eastAsia="ru-RU"/>
        </w:rPr>
        <w:lastRenderedPageBreak/>
        <w:t>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bookmarkEnd w:id="16"/>
    </w:p>
    <w:p w:rsidR="007F5C2E" w:rsidRPr="003B198F" w:rsidRDefault="007F5C2E" w:rsidP="00506E09">
      <w:pPr>
        <w:pStyle w:val="1250"/>
      </w:pPr>
      <w:r w:rsidRPr="003B198F">
        <w:rPr>
          <w:b/>
        </w:rPr>
        <w:t xml:space="preserve">Капитальный ремонт </w:t>
      </w:r>
      <w:r w:rsidRPr="003B198F">
        <w:t>– для целей настоящих Правил землепользования и застройки под капитальным ремонтом понимается</w:t>
      </w:r>
      <w:r w:rsidR="006F4B58">
        <w:t xml:space="preserve"> </w:t>
      </w:r>
      <w:r w:rsidRPr="003B198F">
        <w:t>ремонт, выполняемый для восстановления технических и экономических характеристик объекта до значений, близких к проектным, с заменой или восстановлением любых составных частей,</w:t>
      </w:r>
      <w:r w:rsidR="006F4B58">
        <w:t xml:space="preserve"> </w:t>
      </w:r>
      <w:r w:rsidRPr="003B198F">
        <w:t>при проведении которого затрагиваются конструктивные и другие характеристики надежности и безопасности таких объектов, и при этом не производится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7F5C2E" w:rsidRPr="003B198F" w:rsidRDefault="007F5C2E" w:rsidP="00506E09">
      <w:pPr>
        <w:pStyle w:val="1250"/>
      </w:pPr>
      <w:r w:rsidRPr="003B198F">
        <w:rPr>
          <w:b/>
        </w:rPr>
        <w:t>Красные линии</w:t>
      </w:r>
      <w:r w:rsidRPr="003B198F">
        <w:t xml:space="preserve"> — 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7F5C2E" w:rsidRPr="003B198F" w:rsidRDefault="007F5C2E" w:rsidP="00506E09">
      <w:pPr>
        <w:suppressAutoHyphens w:val="0"/>
        <w:autoSpaceDE w:val="0"/>
        <w:autoSpaceDN w:val="0"/>
        <w:adjustRightInd w:val="0"/>
        <w:ind w:firstLine="709"/>
        <w:contextualSpacing/>
        <w:jc w:val="both"/>
        <w:rPr>
          <w:rFonts w:cs="Times New Roman"/>
          <w:lang w:eastAsia="ru-RU"/>
        </w:rPr>
      </w:pPr>
      <w:r w:rsidRPr="003B198F">
        <w:rPr>
          <w:rFonts w:cs="Times New Roman"/>
          <w:b/>
        </w:rPr>
        <w:t>Линейные объекты</w:t>
      </w:r>
      <w:r w:rsidRPr="003B198F">
        <w:rPr>
          <w:rFonts w:cs="Times New Roman"/>
          <w:noProof/>
        </w:rPr>
        <w:t xml:space="preserve"> —</w:t>
      </w:r>
      <w:r w:rsidRPr="003B198F">
        <w:rPr>
          <w:rFonts w:cs="Times New Roman"/>
        </w:rPr>
        <w:t xml:space="preserve"> </w:t>
      </w:r>
      <w:r w:rsidRPr="003B198F">
        <w:rPr>
          <w:rFonts w:cs="Times New Roman"/>
          <w:lang w:eastAsia="ru-RU"/>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7F5C2E" w:rsidRPr="003B198F" w:rsidRDefault="007F5C2E" w:rsidP="00506E09">
      <w:pPr>
        <w:pStyle w:val="1250"/>
        <w:rPr>
          <w:b/>
        </w:rPr>
      </w:pPr>
      <w:r w:rsidRPr="003B198F">
        <w:rPr>
          <w:b/>
        </w:rPr>
        <w:t xml:space="preserve">Межевание земельного участка - </w:t>
      </w:r>
      <w:r w:rsidRPr="003B198F">
        <w:t>мероприятия по определению местоположения и границ земельного участка на местности;</w:t>
      </w:r>
    </w:p>
    <w:p w:rsidR="007F5C2E" w:rsidRPr="003B198F" w:rsidRDefault="007F5C2E" w:rsidP="00506E09">
      <w:pPr>
        <w:pStyle w:val="1250"/>
      </w:pPr>
      <w:r w:rsidRPr="003B198F">
        <w:rPr>
          <w:b/>
        </w:rPr>
        <w:t>Недвижимость</w:t>
      </w:r>
      <w:r w:rsidRPr="003B198F">
        <w:t xml:space="preserve">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7F5C2E" w:rsidRPr="003B198F" w:rsidRDefault="007F5C2E" w:rsidP="00506E09">
      <w:pPr>
        <w:pStyle w:val="1250"/>
      </w:pPr>
      <w:r w:rsidRPr="003B198F">
        <w:rPr>
          <w:b/>
        </w:rPr>
        <w:t xml:space="preserve">Объект индивидуального жилищного строительства – </w:t>
      </w:r>
      <w:r w:rsidRPr="003B198F">
        <w:t>отдельно стоящий</w:t>
      </w:r>
      <w:r w:rsidRPr="003B198F">
        <w:rPr>
          <w:b/>
        </w:rPr>
        <w:t xml:space="preserve"> </w:t>
      </w:r>
      <w:r w:rsidRPr="003B198F">
        <w:t>жилой дом с количеством этажей не более чем три, предназначенный для проживания одной семьи;</w:t>
      </w:r>
    </w:p>
    <w:p w:rsidR="007F5C2E" w:rsidRPr="003B198F" w:rsidRDefault="007F5C2E" w:rsidP="00506E09">
      <w:pPr>
        <w:pStyle w:val="1250"/>
      </w:pPr>
      <w:r w:rsidRPr="003B198F">
        <w:rPr>
          <w:b/>
        </w:rPr>
        <w:t>Объект капитального строительства</w:t>
      </w:r>
      <w:r w:rsidRPr="003B198F">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7F5C2E" w:rsidRPr="003B198F" w:rsidRDefault="007F5C2E" w:rsidP="00506E09">
      <w:pPr>
        <w:pStyle w:val="1250"/>
      </w:pPr>
      <w:r w:rsidRPr="003B198F">
        <w:rPr>
          <w:b/>
        </w:rPr>
        <w:t>Основные виды разрешенного использования</w:t>
      </w:r>
      <w:r w:rsidRPr="003B198F">
        <w:rPr>
          <w:noProof/>
        </w:rPr>
        <w:t xml:space="preserve"> — </w:t>
      </w:r>
      <w:r w:rsidRPr="003B198F">
        <w:t>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7F5C2E" w:rsidRPr="003B198F" w:rsidRDefault="007F5C2E" w:rsidP="00506E09">
      <w:pPr>
        <w:pStyle w:val="1250"/>
      </w:pPr>
      <w:r w:rsidRPr="003B198F">
        <w:rPr>
          <w:b/>
        </w:rPr>
        <w:t xml:space="preserve">Правила землепользования и застройки – </w:t>
      </w:r>
      <w:r w:rsidRPr="003B198F">
        <w:t>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F5C2E" w:rsidRPr="003B198F" w:rsidRDefault="007F5C2E" w:rsidP="00506E09">
      <w:pPr>
        <w:pStyle w:val="1250"/>
      </w:pPr>
      <w:r w:rsidRPr="003B198F">
        <w:rPr>
          <w:b/>
        </w:rPr>
        <w:t>Прибрежные защитные полосы</w:t>
      </w:r>
      <w:r w:rsidRPr="003B198F">
        <w:t xml:space="preserve"> – территории, установленные в границах водоохранных зон, на которых вводятся дополнительные ограничения хозяйственной и иной деятельности.</w:t>
      </w:r>
    </w:p>
    <w:p w:rsidR="007F5C2E" w:rsidRPr="003B198F" w:rsidRDefault="007F5C2E" w:rsidP="00506E09">
      <w:pPr>
        <w:pStyle w:val="1250"/>
      </w:pPr>
      <w:r w:rsidRPr="003B198F">
        <w:rPr>
          <w:b/>
        </w:rPr>
        <w:t>Проектная документация</w:t>
      </w:r>
      <w:r w:rsidRPr="003B198F">
        <w:rPr>
          <w:noProof/>
        </w:rPr>
        <w:t xml:space="preserve"> —</w:t>
      </w:r>
      <w:r w:rsidRPr="003B198F">
        <w:t xml:space="preserve">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b/>
        </w:rPr>
        <w:t>Публичный сервитут</w:t>
      </w:r>
      <w:r w:rsidRPr="003B198F">
        <w:rPr>
          <w:rFonts w:eastAsia="Arial" w:cs="Times New Roman"/>
        </w:rPr>
        <w:t xml:space="preserve"> – право ограниченного пользования чужой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b/>
        </w:rPr>
        <w:t>Разрешение на строительство</w:t>
      </w:r>
      <w:r w:rsidRPr="003B198F">
        <w:rPr>
          <w:rFonts w:eastAsia="Arial" w:cs="Times New Roman"/>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w:t>
      </w:r>
      <w:r w:rsidR="006F4B58" w:rsidRPr="003B198F">
        <w:rPr>
          <w:rFonts w:eastAsia="Arial" w:cs="Times New Roman"/>
        </w:rPr>
        <w:t>случаев,</w:t>
      </w:r>
      <w:r w:rsidRPr="003B198F">
        <w:rPr>
          <w:rFonts w:eastAsia="Arial" w:cs="Times New Roman"/>
        </w:rPr>
        <w:t xml:space="preserve"> предусмотренных Градостроительным кодексом Российской Федерации;</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b/>
        </w:rPr>
        <w:lastRenderedPageBreak/>
        <w:t>Реконструкция (за исключением линейных объектов)</w:t>
      </w:r>
      <w:r w:rsidRPr="003B198F">
        <w:rPr>
          <w:rFonts w:eastAsia="Arial"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7F5C2E" w:rsidRPr="003B198F" w:rsidRDefault="007F5C2E" w:rsidP="00506E09">
      <w:pPr>
        <w:pStyle w:val="1250"/>
        <w:rPr>
          <w:lang w:eastAsia="ru-RU"/>
        </w:rPr>
      </w:pPr>
      <w:r w:rsidRPr="003B198F">
        <w:rPr>
          <w:b/>
        </w:rPr>
        <w:t xml:space="preserve">Санитарно-защитная зона – </w:t>
      </w:r>
      <w:r w:rsidRPr="003B198F">
        <w:rPr>
          <w:lang w:eastAsia="ru-RU"/>
        </w:rPr>
        <w:t>специальная территория с особым режимом использования, устанавливается в целях обеспечения безопасности населения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7F5C2E" w:rsidRPr="003B198F" w:rsidRDefault="007F5C2E" w:rsidP="00506E09">
      <w:pPr>
        <w:pStyle w:val="1250"/>
      </w:pPr>
      <w:r w:rsidRPr="003B198F">
        <w:rPr>
          <w:b/>
        </w:rPr>
        <w:t>Собственник земельного участка</w:t>
      </w:r>
      <w:r w:rsidRPr="003B198F">
        <w:rPr>
          <w:noProof/>
        </w:rPr>
        <w:t xml:space="preserve"> —</w:t>
      </w:r>
      <w:r w:rsidRPr="003B198F">
        <w:t xml:space="preserve"> лицо, обладающее правом собственности на земельный участок.</w:t>
      </w:r>
    </w:p>
    <w:p w:rsidR="007F5C2E" w:rsidRPr="003B198F" w:rsidRDefault="007F5C2E" w:rsidP="00506E09">
      <w:pPr>
        <w:pStyle w:val="1250"/>
      </w:pPr>
      <w:r w:rsidRPr="003B198F">
        <w:rPr>
          <w:b/>
        </w:rPr>
        <w:t>Строительство</w:t>
      </w:r>
      <w:r w:rsidRPr="003B198F">
        <w:t xml:space="preserve"> – создание зданий, строений, сооружений (в том числе на месте сносимых объектов капитального строительства);</w:t>
      </w:r>
    </w:p>
    <w:p w:rsidR="007F5C2E" w:rsidRPr="003B198F" w:rsidRDefault="007F5C2E" w:rsidP="00506E09">
      <w:pPr>
        <w:pStyle w:val="1250"/>
      </w:pPr>
      <w:r w:rsidRPr="003B198F">
        <w:rPr>
          <w:b/>
        </w:rPr>
        <w:t>Территориальные зоны</w:t>
      </w:r>
      <w:r w:rsidRPr="003B198F">
        <w:t xml:space="preserve"> – зоны, для которых в правилах землепользования и застройки определены границы и установлены градостроительные регламенты;</w:t>
      </w:r>
    </w:p>
    <w:p w:rsidR="007F5C2E" w:rsidRPr="003B198F" w:rsidRDefault="007F5C2E" w:rsidP="00506E09">
      <w:pPr>
        <w:pStyle w:val="1250"/>
      </w:pPr>
      <w:r w:rsidRPr="003B198F">
        <w:rPr>
          <w:b/>
        </w:rPr>
        <w:t xml:space="preserve">Территориальное планирование – </w:t>
      </w:r>
      <w:r w:rsidRPr="003B198F">
        <w:t>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7F5C2E" w:rsidRPr="003B198F" w:rsidRDefault="007F5C2E" w:rsidP="00506E09">
      <w:pPr>
        <w:pStyle w:val="1250"/>
      </w:pPr>
      <w:r w:rsidRPr="003B198F">
        <w:rPr>
          <w:b/>
        </w:rPr>
        <w:t xml:space="preserve">Территории общего пользования – </w:t>
      </w:r>
      <w:r w:rsidRPr="003B198F">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F5C2E" w:rsidRPr="003B198F" w:rsidRDefault="007F5C2E" w:rsidP="00506E09">
      <w:pPr>
        <w:pStyle w:val="1250"/>
      </w:pPr>
      <w:r w:rsidRPr="003B198F">
        <w:rPr>
          <w:b/>
        </w:rPr>
        <w:t>Технический регламент</w:t>
      </w:r>
      <w:r w:rsidRPr="003B198F">
        <w:t xml:space="preserve"> - документ, который принят международным договором Российской Федерации, ратифицированным в порядке, установленном </w:t>
      </w:r>
      <w:hyperlink r:id="rId25" w:history="1">
        <w:r w:rsidRPr="003B198F">
          <w:t>законодательством</w:t>
        </w:r>
      </w:hyperlink>
      <w:r w:rsidRPr="003B198F">
        <w:t xml:space="preserve">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7F5C2E" w:rsidRPr="003B198F" w:rsidRDefault="007F5C2E" w:rsidP="00506E09">
      <w:pPr>
        <w:pStyle w:val="1250"/>
      </w:pPr>
      <w:r w:rsidRPr="003B198F">
        <w:rPr>
          <w:b/>
        </w:rPr>
        <w:t>Условно разрешенные виды использования</w:t>
      </w:r>
      <w:r w:rsidRPr="003B198F">
        <w:t xml:space="preserve"> – виды использования, которые допустимы при соблюдении определенной статьей 39 Градостроительного кодекса Российской Федерации процедуры получения соответствующего разрешения, с проведением публичных слушаний;</w:t>
      </w:r>
    </w:p>
    <w:p w:rsidR="007F5C2E" w:rsidRPr="003B198F" w:rsidRDefault="007F5C2E" w:rsidP="00506E09">
      <w:pPr>
        <w:pStyle w:val="1250"/>
      </w:pPr>
      <w:r w:rsidRPr="003B198F">
        <w:rPr>
          <w:b/>
        </w:rPr>
        <w:t>Частный сервитут</w:t>
      </w:r>
      <w:r w:rsidRPr="003B198F">
        <w:t xml:space="preserve"> — право ограниченного пользования чужой недвижимостью, установленное догово</w:t>
      </w:r>
      <w:r w:rsidRPr="003B198F">
        <w:softHyphen/>
        <w:t>ром между физическими или юридическими лицами, и подлежащее регистрации в порядке, установленном для регистрации прав на недвижимое имущество;</w:t>
      </w:r>
    </w:p>
    <w:p w:rsidR="007F5C2E" w:rsidRPr="003B198F" w:rsidRDefault="007F5C2E" w:rsidP="00506E09">
      <w:pPr>
        <w:pStyle w:val="1250"/>
        <w:rPr>
          <w:lang w:eastAsia="ru-RU"/>
        </w:rPr>
      </w:pPr>
      <w:r w:rsidRPr="003B198F">
        <w:rPr>
          <w:b/>
        </w:rPr>
        <w:t>Элемент планировочной структуры</w:t>
      </w:r>
      <w:r w:rsidRPr="003B198F">
        <w:rPr>
          <w:lang w:eastAsia="ru-RU"/>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7F5C2E" w:rsidRPr="003B198F" w:rsidRDefault="007F5C2E" w:rsidP="00D24C16">
      <w:pPr>
        <w:pStyle w:val="39"/>
      </w:pPr>
      <w:bookmarkStart w:id="17" w:name="_Toc468262222"/>
      <w:bookmarkStart w:id="18" w:name="_Toc492973631"/>
      <w:bookmarkStart w:id="19" w:name="_Toc529951922"/>
      <w:bookmarkStart w:id="20" w:name="_Toc4763271"/>
      <w:r w:rsidRPr="003B198F">
        <w:lastRenderedPageBreak/>
        <w:t>Статья 2. Основания введения, цели и назначение Правил</w:t>
      </w:r>
      <w:bookmarkEnd w:id="17"/>
      <w:bookmarkEnd w:id="18"/>
      <w:bookmarkEnd w:id="19"/>
      <w:bookmarkEnd w:id="20"/>
    </w:p>
    <w:p w:rsidR="007F5C2E" w:rsidRPr="003B198F" w:rsidRDefault="007F5C2E" w:rsidP="00506E09">
      <w:pPr>
        <w:pStyle w:val="1250"/>
      </w:pPr>
      <w:r w:rsidRPr="003B198F">
        <w:t xml:space="preserve">1. Настоящие Правила в соответствии с Градостроительным </w:t>
      </w:r>
      <w:hyperlink r:id="rId26" w:history="1">
        <w:r w:rsidRPr="003B198F">
          <w:t>кодексом</w:t>
        </w:r>
      </w:hyperlink>
      <w:r w:rsidRPr="003B198F">
        <w:t xml:space="preserve"> Российской Федерации, Земельным </w:t>
      </w:r>
      <w:hyperlink r:id="rId27" w:history="1">
        <w:r w:rsidRPr="003B198F">
          <w:t>кодексом</w:t>
        </w:r>
      </w:hyperlink>
      <w:r w:rsidRPr="003B198F">
        <w:t xml:space="preserve"> Российской Федерации вводят в</w:t>
      </w:r>
      <w:r w:rsidR="006F4B58">
        <w:t xml:space="preserve"> </w:t>
      </w:r>
      <w:r w:rsidR="003A434B">
        <w:t>м</w:t>
      </w:r>
      <w:r w:rsidR="003A434B" w:rsidRPr="003457BB">
        <w:t>униципальн</w:t>
      </w:r>
      <w:r w:rsidR="003A434B">
        <w:t>ом</w:t>
      </w:r>
      <w:r w:rsidR="003A434B" w:rsidRPr="003457BB">
        <w:t xml:space="preserve"> образовани</w:t>
      </w:r>
      <w:r w:rsidR="003A434B">
        <w:t xml:space="preserve">е </w:t>
      </w:r>
      <w:r w:rsidR="00346118">
        <w:t>Бородинское</w:t>
      </w:r>
      <w:r w:rsidR="008433E2">
        <w:t xml:space="preserve"> Киреевского района</w:t>
      </w:r>
      <w:r w:rsidR="003A434B" w:rsidRPr="003457BB">
        <w:t xml:space="preserve"> Тульской области</w:t>
      </w:r>
      <w:r w:rsidRPr="003B198F">
        <w:t xml:space="preserve"> систему регулирования землепользования и застройки, которая основана на градостроительном зонировании - делении всей территории в границах</w:t>
      </w:r>
      <w:r w:rsidR="006F4B58">
        <w:t xml:space="preserve"> </w:t>
      </w:r>
      <w:r w:rsidR="003A434B">
        <w:t>муниципального образования</w:t>
      </w:r>
      <w:r w:rsidR="006F4B58">
        <w:t xml:space="preserve">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3B198F" w:rsidRDefault="007F5C2E" w:rsidP="00506E09">
      <w:pPr>
        <w:pStyle w:val="1250"/>
      </w:pPr>
      <w:r w:rsidRPr="003B198F">
        <w:t>2. Целями введения Правил землепользования и застройки являются:</w:t>
      </w:r>
    </w:p>
    <w:p w:rsidR="007F5C2E" w:rsidRPr="003B198F" w:rsidRDefault="007F5C2E" w:rsidP="00506E09">
      <w:pPr>
        <w:pStyle w:val="1250"/>
      </w:pPr>
      <w:r w:rsidRPr="003B198F">
        <w:t>- создание условий для устойчивого развития территории</w:t>
      </w:r>
      <w:r w:rsidR="006F4B58">
        <w:t xml:space="preserve"> </w:t>
      </w:r>
      <w:r w:rsidR="003A434B">
        <w:t>муниципального образования</w:t>
      </w:r>
      <w:r w:rsidRPr="003B198F">
        <w:t>, сохранения окружающей среды и объектов культурного наследия;</w:t>
      </w:r>
    </w:p>
    <w:p w:rsidR="007F5C2E" w:rsidRPr="003B198F" w:rsidRDefault="007F5C2E" w:rsidP="00506E09">
      <w:pPr>
        <w:pStyle w:val="1250"/>
      </w:pPr>
      <w:r w:rsidRPr="003B198F">
        <w:t>- создание условий для планировки территории</w:t>
      </w:r>
      <w:r w:rsidR="006F4B58">
        <w:t xml:space="preserve"> </w:t>
      </w:r>
      <w:r w:rsidR="003A434B">
        <w:t>муниципального образования</w:t>
      </w:r>
      <w:r w:rsidR="00286D25" w:rsidRPr="003B198F">
        <w:t>;</w:t>
      </w:r>
    </w:p>
    <w:p w:rsidR="007F5C2E" w:rsidRPr="003B198F" w:rsidRDefault="007F5C2E" w:rsidP="00506E09">
      <w:pPr>
        <w:pStyle w:val="1250"/>
      </w:pPr>
      <w:r w:rsidRPr="003B198F">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F5C2E" w:rsidRPr="003B198F" w:rsidRDefault="007F5C2E" w:rsidP="00506E09">
      <w:pPr>
        <w:pStyle w:val="1250"/>
      </w:pPr>
      <w:r w:rsidRPr="003B198F">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3. Настоящие Правила регламентируют деятельность по:</w:t>
      </w:r>
    </w:p>
    <w:p w:rsidR="007F5C2E" w:rsidRPr="003B198F" w:rsidRDefault="007F5C2E" w:rsidP="00506E09">
      <w:pPr>
        <w:pStyle w:val="1250"/>
      </w:pPr>
      <w:r w:rsidRPr="003B198F">
        <w:t>- проведению градостроительного зонирования территории</w:t>
      </w:r>
      <w:r w:rsidR="006F4B58">
        <w:t xml:space="preserve"> </w:t>
      </w:r>
      <w:r w:rsidR="003A434B">
        <w:t>муниципального образования</w:t>
      </w:r>
      <w:r w:rsidR="006F4B58">
        <w:t xml:space="preserve"> </w:t>
      </w:r>
      <w:r w:rsidRPr="003B198F">
        <w:t>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7F5C2E" w:rsidRPr="003B198F" w:rsidRDefault="007F5C2E" w:rsidP="00506E09">
      <w:pPr>
        <w:pStyle w:val="1250"/>
      </w:pPr>
      <w:r w:rsidRPr="003B198F">
        <w:t>- формированию земельных участков, посредством подготовки планировки территории из состава муниципальных земель;</w:t>
      </w:r>
    </w:p>
    <w:p w:rsidR="007F5C2E" w:rsidRPr="003B198F" w:rsidRDefault="007F5C2E" w:rsidP="00506E09">
      <w:pPr>
        <w:pStyle w:val="1250"/>
      </w:pPr>
      <w:r w:rsidRPr="003B198F">
        <w:t>- изменению видов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 предоставлению разрешений на строительство, разрешений на ввод в эксплуатацию вновь построенных, реконструированных объектов;</w:t>
      </w:r>
    </w:p>
    <w:p w:rsidR="007F5C2E" w:rsidRPr="003B198F" w:rsidRDefault="007F5C2E" w:rsidP="00506E09">
      <w:pPr>
        <w:pStyle w:val="1250"/>
      </w:pPr>
      <w:r w:rsidRPr="003B198F">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7F5C2E" w:rsidRPr="003B198F" w:rsidRDefault="007F5C2E" w:rsidP="00506E09">
      <w:pPr>
        <w:pStyle w:val="1250"/>
      </w:pPr>
      <w:r w:rsidRPr="003B198F">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7F5C2E" w:rsidRPr="003B198F" w:rsidRDefault="007F5C2E" w:rsidP="00506E09">
      <w:pPr>
        <w:pStyle w:val="1250"/>
      </w:pPr>
      <w:r w:rsidRPr="003B198F">
        <w:t>4. Настоящие Правила применяются наряду с:</w:t>
      </w:r>
    </w:p>
    <w:p w:rsidR="007F5C2E" w:rsidRPr="003B198F" w:rsidRDefault="007F5C2E" w:rsidP="00506E09">
      <w:pPr>
        <w:pStyle w:val="1250"/>
      </w:pPr>
      <w:r w:rsidRPr="003B198F">
        <w:t>- техническими регламентами, СанПиНами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F5C2E" w:rsidRPr="003B198F" w:rsidRDefault="007F5C2E" w:rsidP="00506E09">
      <w:pPr>
        <w:pStyle w:val="1250"/>
      </w:pPr>
      <w:r w:rsidRPr="003B198F">
        <w:t>- иными нормативными правовыми актами</w:t>
      </w:r>
      <w:r w:rsidR="006F4B58">
        <w:t xml:space="preserve"> </w:t>
      </w:r>
      <w:r w:rsidR="003A434B">
        <w:t>муниципального образования</w:t>
      </w:r>
      <w:r w:rsidR="006F4B58">
        <w:t xml:space="preserve"> </w:t>
      </w:r>
      <w:r w:rsidRPr="003B198F">
        <w:t>по вопросам регулирования землепользования и застройки. Указанные акты применяются в части, не противоречащей настоящим Правилам.</w:t>
      </w:r>
    </w:p>
    <w:p w:rsidR="00A600E4" w:rsidRPr="003B198F" w:rsidRDefault="007F5C2E" w:rsidP="00506E09">
      <w:pPr>
        <w:pStyle w:val="1250"/>
      </w:pPr>
      <w:r w:rsidRPr="003B198F">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w:t>
      </w:r>
      <w:r w:rsidR="006F4B58">
        <w:t xml:space="preserve"> </w:t>
      </w:r>
      <w:r w:rsidR="003A434B">
        <w:t>муниципального образования</w:t>
      </w:r>
      <w:r w:rsidRPr="003B198F">
        <w:t>.</w:t>
      </w:r>
    </w:p>
    <w:p w:rsidR="007F5C2E" w:rsidRPr="003B198F" w:rsidRDefault="007F5C2E" w:rsidP="00D24C16">
      <w:pPr>
        <w:pStyle w:val="39"/>
      </w:pPr>
      <w:bookmarkStart w:id="21" w:name="_Toc468262223"/>
      <w:bookmarkStart w:id="22" w:name="_Toc492973632"/>
      <w:bookmarkStart w:id="23" w:name="_Toc529951923"/>
      <w:bookmarkStart w:id="24" w:name="_Toc4763272"/>
      <w:r w:rsidRPr="003B198F">
        <w:t>Статья 3. Состав Правил землепользования и застройки</w:t>
      </w:r>
      <w:bookmarkEnd w:id="21"/>
      <w:bookmarkEnd w:id="22"/>
      <w:bookmarkEnd w:id="23"/>
      <w:bookmarkEnd w:id="24"/>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Настоящие Правила содержат </w:t>
      </w:r>
      <w:r w:rsidR="00DC379F" w:rsidRPr="003B198F">
        <w:rPr>
          <w:rFonts w:cs="Times New Roman"/>
        </w:rPr>
        <w:t>две</w:t>
      </w:r>
      <w:r w:rsidRPr="003B198F">
        <w:rPr>
          <w:rFonts w:cs="Times New Roman"/>
        </w:rPr>
        <w:t xml:space="preserve"> части:</w:t>
      </w:r>
    </w:p>
    <w:p w:rsidR="007F5C2E" w:rsidRPr="003B198F" w:rsidRDefault="007F5C2E" w:rsidP="00506E09">
      <w:pPr>
        <w:widowControl w:val="0"/>
        <w:tabs>
          <w:tab w:val="num" w:pos="-2127"/>
        </w:tabs>
        <w:autoSpaceDE w:val="0"/>
        <w:ind w:firstLine="709"/>
        <w:contextualSpacing/>
        <w:jc w:val="both"/>
        <w:rPr>
          <w:rFonts w:cs="Times New Roman"/>
        </w:rPr>
      </w:pPr>
      <w:r w:rsidRPr="003B198F">
        <w:rPr>
          <w:rFonts w:cs="Times New Roman"/>
        </w:rPr>
        <w:t xml:space="preserve">-Глава </w:t>
      </w:r>
      <w:r w:rsidRPr="003B198F">
        <w:rPr>
          <w:rFonts w:cs="Times New Roman"/>
          <w:lang w:val="en-US"/>
        </w:rPr>
        <w:t>I</w:t>
      </w:r>
      <w:r w:rsidRPr="003B198F">
        <w:rPr>
          <w:rFonts w:cs="Times New Roman"/>
        </w:rPr>
        <w:t xml:space="preserve"> - "Порядок применения Правил землепользования и застройки и внесения в них изменений";</w:t>
      </w:r>
    </w:p>
    <w:p w:rsidR="007F5C2E" w:rsidRPr="003B198F" w:rsidRDefault="007F5C2E" w:rsidP="00506E09">
      <w:pPr>
        <w:widowControl w:val="0"/>
        <w:tabs>
          <w:tab w:val="num" w:pos="-2127"/>
        </w:tabs>
        <w:autoSpaceDE w:val="0"/>
        <w:ind w:firstLine="709"/>
        <w:contextualSpacing/>
        <w:jc w:val="both"/>
        <w:rPr>
          <w:rFonts w:cs="Times New Roman"/>
        </w:rPr>
      </w:pPr>
      <w:r w:rsidRPr="003B198F">
        <w:rPr>
          <w:rFonts w:cs="Times New Roman"/>
        </w:rPr>
        <w:t xml:space="preserve">- Глава </w:t>
      </w:r>
      <w:r w:rsidRPr="003B198F">
        <w:rPr>
          <w:rFonts w:cs="Times New Roman"/>
          <w:lang w:val="en-US"/>
        </w:rPr>
        <w:t>II</w:t>
      </w:r>
      <w:r w:rsidRPr="003B198F">
        <w:rPr>
          <w:rFonts w:cs="Times New Roman"/>
        </w:rPr>
        <w:t xml:space="preserve"> - Градостроительные регламенты</w:t>
      </w:r>
    </w:p>
    <w:p w:rsidR="007F5C2E" w:rsidRPr="003B198F" w:rsidRDefault="007F5C2E" w:rsidP="00506E09">
      <w:pPr>
        <w:widowControl w:val="0"/>
        <w:tabs>
          <w:tab w:val="num" w:pos="-851"/>
          <w:tab w:val="left" w:pos="-426"/>
          <w:tab w:val="left" w:pos="1040"/>
        </w:tabs>
        <w:autoSpaceDE w:val="0"/>
        <w:ind w:firstLine="709"/>
        <w:contextualSpacing/>
        <w:jc w:val="both"/>
        <w:rPr>
          <w:rFonts w:cs="Times New Roman"/>
        </w:rPr>
      </w:pPr>
      <w:r w:rsidRPr="003B198F">
        <w:rPr>
          <w:rFonts w:cs="Times New Roman"/>
        </w:rPr>
        <w:t xml:space="preserve">Глава </w:t>
      </w:r>
      <w:r w:rsidRPr="003B198F">
        <w:rPr>
          <w:rFonts w:cs="Times New Roman"/>
          <w:lang w:val="en-US"/>
        </w:rPr>
        <w:t>I</w:t>
      </w:r>
      <w:r w:rsidRPr="003B198F">
        <w:rPr>
          <w:rFonts w:cs="Times New Roman"/>
        </w:rPr>
        <w:t xml:space="preserve"> Правил - "Порядок применения Правил землепользования и застройки и внесения в них изменений " - представлена в форме текста правовых и процедурных норм, </w:t>
      </w:r>
      <w:r w:rsidRPr="003B198F">
        <w:rPr>
          <w:rFonts w:cs="Times New Roman"/>
        </w:rPr>
        <w:lastRenderedPageBreak/>
        <w:t>регламентирующих:</w:t>
      </w:r>
    </w:p>
    <w:p w:rsidR="007F5C2E" w:rsidRPr="003B198F" w:rsidRDefault="007F5C2E" w:rsidP="007463B2">
      <w:pPr>
        <w:pStyle w:val="ac"/>
        <w:widowControl w:val="0"/>
        <w:numPr>
          <w:ilvl w:val="0"/>
          <w:numId w:val="10"/>
        </w:numPr>
        <w:tabs>
          <w:tab w:val="num" w:pos="-851"/>
          <w:tab w:val="left" w:pos="-426"/>
          <w:tab w:val="left" w:pos="1040"/>
        </w:tabs>
        <w:autoSpaceDE w:val="0"/>
        <w:contextualSpacing/>
        <w:jc w:val="both"/>
        <w:rPr>
          <w:rFonts w:cs="Times New Roman"/>
        </w:rPr>
      </w:pPr>
      <w:r w:rsidRPr="003B198F">
        <w:rPr>
          <w:rFonts w:cs="Times New Roman"/>
        </w:rPr>
        <w:t>регулирование землепользования и застройки территории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органами местного самоуправления;</w:t>
      </w:r>
    </w:p>
    <w:p w:rsidR="007F5C2E" w:rsidRPr="003B198F" w:rsidRDefault="007F5C2E" w:rsidP="007463B2">
      <w:pPr>
        <w:pStyle w:val="ac"/>
        <w:widowControl w:val="0"/>
        <w:numPr>
          <w:ilvl w:val="0"/>
          <w:numId w:val="10"/>
        </w:numPr>
        <w:tabs>
          <w:tab w:val="num" w:pos="-851"/>
          <w:tab w:val="left" w:pos="-426"/>
          <w:tab w:val="left" w:pos="1040"/>
        </w:tabs>
        <w:autoSpaceDE w:val="0"/>
        <w:contextualSpacing/>
        <w:jc w:val="both"/>
        <w:rPr>
          <w:rFonts w:cs="Times New Roman"/>
        </w:rPr>
      </w:pPr>
      <w:r w:rsidRPr="003B198F">
        <w:rPr>
          <w:rFonts w:cs="Times New Roman"/>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7F5C2E" w:rsidRPr="003B198F" w:rsidRDefault="007F5C2E" w:rsidP="007463B2">
      <w:pPr>
        <w:pStyle w:val="1250"/>
        <w:numPr>
          <w:ilvl w:val="0"/>
          <w:numId w:val="10"/>
        </w:numPr>
      </w:pPr>
      <w:r w:rsidRPr="003B198F">
        <w:t>подготовку документации по планировке территории органами местного самоуправления;</w:t>
      </w:r>
    </w:p>
    <w:p w:rsidR="007F5C2E" w:rsidRPr="003B198F" w:rsidRDefault="007F5C2E" w:rsidP="007463B2">
      <w:pPr>
        <w:pStyle w:val="1250"/>
        <w:numPr>
          <w:ilvl w:val="0"/>
          <w:numId w:val="10"/>
        </w:numPr>
      </w:pPr>
      <w:r w:rsidRPr="003B198F">
        <w:t>проведение публичных слушаний по вопросам землепользования и застройки;</w:t>
      </w:r>
    </w:p>
    <w:p w:rsidR="007F5C2E" w:rsidRPr="003B198F" w:rsidRDefault="007F5C2E" w:rsidP="007463B2">
      <w:pPr>
        <w:pStyle w:val="1250"/>
        <w:numPr>
          <w:ilvl w:val="0"/>
          <w:numId w:val="10"/>
        </w:numPr>
      </w:pPr>
      <w:r w:rsidRPr="003B198F">
        <w:t>внесение изменений в Правила землепользования и застройки;</w:t>
      </w:r>
    </w:p>
    <w:p w:rsidR="007F5C2E" w:rsidRPr="003B198F" w:rsidRDefault="007F5C2E" w:rsidP="007463B2">
      <w:pPr>
        <w:pStyle w:val="1250"/>
        <w:numPr>
          <w:ilvl w:val="0"/>
          <w:numId w:val="10"/>
        </w:numPr>
      </w:pPr>
      <w:r w:rsidRPr="003B198F">
        <w:t>регулирование иных вопросов землепользования и застройки.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Глава </w:t>
      </w:r>
      <w:r w:rsidRPr="003B198F">
        <w:rPr>
          <w:rFonts w:cs="Times New Roman"/>
          <w:lang w:val="en-US"/>
        </w:rPr>
        <w:t>II</w:t>
      </w:r>
      <w:r w:rsidRPr="003B198F">
        <w:rPr>
          <w:rFonts w:cs="Times New Roman"/>
        </w:rPr>
        <w:t xml:space="preserve"> 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7F5C2E" w:rsidRPr="003B198F" w:rsidRDefault="007F5C2E" w:rsidP="00506E09">
      <w:pPr>
        <w:pStyle w:val="1250"/>
      </w:pPr>
      <w:r w:rsidRPr="003B198F">
        <w:t>виды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F5C2E" w:rsidRPr="003B198F" w:rsidRDefault="007F5C2E" w:rsidP="00506E09">
      <w:pPr>
        <w:pStyle w:val="1250"/>
      </w:pPr>
      <w:r w:rsidRPr="003B198F">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600E4" w:rsidRPr="003B198F" w:rsidRDefault="00A600E4" w:rsidP="00506E09">
      <w:pPr>
        <w:pStyle w:val="1250"/>
      </w:pPr>
      <w:r w:rsidRPr="003B198F">
        <w:t>Так же правила землепользования и застройки включают в себя карту градостроительного зонирования.</w:t>
      </w:r>
    </w:p>
    <w:p w:rsidR="007F5C2E" w:rsidRPr="003B198F" w:rsidRDefault="007F5C2E" w:rsidP="00D24C16">
      <w:pPr>
        <w:pStyle w:val="39"/>
      </w:pPr>
      <w:bookmarkStart w:id="25" w:name="_Toc468262224"/>
      <w:bookmarkStart w:id="26" w:name="_Toc492973633"/>
      <w:bookmarkStart w:id="27" w:name="_Toc529951924"/>
      <w:bookmarkStart w:id="28" w:name="_Toc4763273"/>
      <w:r w:rsidRPr="003B198F">
        <w:t>Статья 4. Открытость и доступность информации о землепользовании и застройке</w:t>
      </w:r>
      <w:bookmarkEnd w:id="25"/>
      <w:bookmarkEnd w:id="26"/>
      <w:bookmarkEnd w:id="27"/>
      <w:bookmarkEnd w:id="28"/>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7F5C2E" w:rsidRPr="003B198F" w:rsidRDefault="006F4B58"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Администрация </w:t>
      </w:r>
      <w:r w:rsidR="003A434B">
        <w:rPr>
          <w:rFonts w:cs="Times New Roman"/>
        </w:rPr>
        <w:t>муниципального образования</w:t>
      </w:r>
      <w:r>
        <w:rPr>
          <w:rFonts w:cs="Times New Roman"/>
        </w:rPr>
        <w:t xml:space="preserve"> </w:t>
      </w:r>
      <w:r w:rsidR="007F5C2E" w:rsidRPr="003B198F">
        <w:rPr>
          <w:rFonts w:cs="Times New Roman"/>
        </w:rPr>
        <w:t>обеспечивает возможность ознакомления с настоящими Правилами всем желающим путем: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публикации Правил;</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помещения Правил в сети Интернет;</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создания условий для ознакомления с настоящими Правилами, в полном комплекте входящими в их состав картографическими и иными документами, причастными к регулированию землепользования и застройки в муниципальном образовании;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rsidR="007F5C2E" w:rsidRPr="003B198F" w:rsidRDefault="007F5C2E" w:rsidP="00D24C16">
      <w:pPr>
        <w:pStyle w:val="39"/>
      </w:pPr>
      <w:bookmarkStart w:id="29" w:name="_Toc468262225"/>
      <w:bookmarkStart w:id="30" w:name="_Toc492973634"/>
      <w:bookmarkStart w:id="31" w:name="_Toc529951925"/>
      <w:bookmarkStart w:id="32" w:name="_Toc4763274"/>
      <w:r w:rsidRPr="003B198F">
        <w:t>Статья 5. Ответственность за нарушение Правил землепользования и застройки</w:t>
      </w:r>
      <w:bookmarkEnd w:id="29"/>
      <w:bookmarkEnd w:id="30"/>
      <w:bookmarkEnd w:id="31"/>
      <w:bookmarkEnd w:id="32"/>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За нарушение норм, установленных настоящими Правилами, физические, юридические и должностные лица несут ответственность в соответствии с действующим законодательством.</w:t>
      </w:r>
    </w:p>
    <w:p w:rsidR="007F5C2E" w:rsidRPr="003B198F" w:rsidRDefault="007F5C2E" w:rsidP="00D24C16">
      <w:pPr>
        <w:pStyle w:val="39"/>
      </w:pPr>
      <w:bookmarkStart w:id="33" w:name="_Toc468262226"/>
      <w:bookmarkStart w:id="34" w:name="_Toc492973635"/>
      <w:bookmarkStart w:id="35" w:name="_Toc529951926"/>
      <w:bookmarkStart w:id="36" w:name="_Toc4763275"/>
      <w:r w:rsidRPr="003B198F">
        <w:t>Статья 6. Общие положения, относящиеся к ранее возникшим правам</w:t>
      </w:r>
      <w:bookmarkEnd w:id="33"/>
      <w:bookmarkEnd w:id="34"/>
      <w:bookmarkEnd w:id="35"/>
      <w:bookmarkEnd w:id="36"/>
    </w:p>
    <w:p w:rsidR="007F5C2E" w:rsidRPr="003B198F" w:rsidRDefault="007F5C2E" w:rsidP="00506E09">
      <w:pPr>
        <w:pStyle w:val="1250"/>
      </w:pPr>
      <w:r w:rsidRPr="003B198F">
        <w:t>1.Настоящие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7F5C2E" w:rsidRPr="003B198F" w:rsidRDefault="007F5C2E" w:rsidP="00506E09">
      <w:pPr>
        <w:pStyle w:val="1250"/>
      </w:pPr>
      <w:r w:rsidRPr="003B198F">
        <w:t xml:space="preserve">2. Принятые до введения в действие настоящих Правил нормативные правовые </w:t>
      </w:r>
      <w:r w:rsidR="006F4B58" w:rsidRPr="003B198F">
        <w:t xml:space="preserve">акты </w:t>
      </w:r>
      <w:r w:rsidR="003A434B">
        <w:t>муниципального образования</w:t>
      </w:r>
      <w:r w:rsidR="006F4B58">
        <w:t xml:space="preserve"> </w:t>
      </w:r>
      <w:r w:rsidRPr="003B198F">
        <w:t>по вопросам землепользования и застройки применяются в части, не противоречащей настоящим Правилам.</w:t>
      </w:r>
    </w:p>
    <w:p w:rsidR="007F5C2E" w:rsidRPr="003B198F" w:rsidRDefault="007F5C2E" w:rsidP="00506E09">
      <w:pPr>
        <w:pStyle w:val="1250"/>
      </w:pPr>
      <w:r w:rsidRPr="003B198F">
        <w:lastRenderedPageBreak/>
        <w:t>3. Разрешения на строительство, реконструкцию, выданные до вступления в силу настоящих Правил, являются действительными (при условии, что срок разрешения на строительство не истек).</w:t>
      </w:r>
    </w:p>
    <w:p w:rsidR="007F5C2E" w:rsidRPr="003B198F" w:rsidRDefault="007F5C2E" w:rsidP="00506E09">
      <w:pPr>
        <w:pStyle w:val="1250"/>
      </w:pPr>
      <w:r w:rsidRPr="003B198F">
        <w:t>4.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rsidR="007F5C2E" w:rsidRPr="003B198F" w:rsidRDefault="007F5C2E" w:rsidP="00506E09">
      <w:pPr>
        <w:pStyle w:val="1250"/>
      </w:pPr>
      <w:r w:rsidRPr="003B198F">
        <w:t>1) имеют вид, виды использования, которые не поименованы как разрешенные для соответствующих территориальных зон;</w:t>
      </w:r>
    </w:p>
    <w:p w:rsidR="007F5C2E" w:rsidRPr="003B198F" w:rsidRDefault="007F5C2E" w:rsidP="00506E09">
      <w:pPr>
        <w:pStyle w:val="1250"/>
      </w:pPr>
      <w:r w:rsidRPr="003B198F">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пределах которых не предусмотрено размещение соответствующих объектов;</w:t>
      </w:r>
    </w:p>
    <w:p w:rsidR="007F5C2E" w:rsidRPr="003B198F" w:rsidRDefault="007F5C2E" w:rsidP="00506E09">
      <w:pPr>
        <w:pStyle w:val="1250"/>
      </w:pPr>
      <w:r w:rsidRPr="003B198F">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rsidR="007F5C2E" w:rsidRPr="003B198F" w:rsidRDefault="007F5C2E" w:rsidP="00506E09">
      <w:pPr>
        <w:pStyle w:val="1250"/>
      </w:pPr>
      <w:r w:rsidRPr="003B198F">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7F5C2E" w:rsidRPr="003B198F" w:rsidRDefault="007F5C2E" w:rsidP="00506E09">
      <w:pPr>
        <w:pStyle w:val="1250"/>
      </w:pPr>
      <w:r w:rsidRPr="003B198F">
        <w:t xml:space="preserve">5. Правовым актом </w:t>
      </w:r>
      <w:r w:rsidR="006F4B58" w:rsidRPr="003B198F">
        <w:t xml:space="preserve">главы </w:t>
      </w:r>
      <w:r w:rsidR="003A434B">
        <w:t>муниципального образования</w:t>
      </w:r>
      <w:r w:rsidR="006F4B58">
        <w:t xml:space="preserve"> </w:t>
      </w:r>
      <w:r w:rsidRPr="003B198F">
        <w:t>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7F5C2E" w:rsidRPr="003B198F" w:rsidRDefault="007F5C2E" w:rsidP="00D24C16">
      <w:pPr>
        <w:pStyle w:val="39"/>
      </w:pPr>
      <w:bookmarkStart w:id="37" w:name="_Toc468262227"/>
      <w:bookmarkStart w:id="38" w:name="_Toc492973636"/>
      <w:bookmarkStart w:id="39" w:name="_Toc529951927"/>
      <w:bookmarkStart w:id="40" w:name="_Toc4763276"/>
      <w:r w:rsidRPr="003B198F">
        <w:t>Статья 7. Использование и строительные изменения объектов недвижимости, не соответствующих Правилам</w:t>
      </w:r>
      <w:bookmarkEnd w:id="37"/>
      <w:bookmarkEnd w:id="38"/>
      <w:bookmarkEnd w:id="39"/>
      <w:bookmarkEnd w:id="40"/>
    </w:p>
    <w:p w:rsidR="007F5C2E" w:rsidRPr="003B198F" w:rsidRDefault="007F5C2E" w:rsidP="00506E09">
      <w:pPr>
        <w:pStyle w:val="1250"/>
      </w:pPr>
      <w:r w:rsidRPr="003B198F">
        <w:t xml:space="preserve">1. Объекты недвижимости, поименованные в </w:t>
      </w:r>
      <w:hyperlink r:id="rId28" w:history="1">
        <w:r w:rsidRPr="003B198F">
          <w:t>статье 6</w:t>
        </w:r>
      </w:hyperlink>
      <w:r w:rsidRPr="003B198F">
        <w:t>,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7F5C2E" w:rsidRPr="003B198F" w:rsidRDefault="007F5C2E" w:rsidP="00506E09">
      <w:pPr>
        <w:pStyle w:val="1250"/>
      </w:pPr>
      <w:r w:rsidRPr="003B198F">
        <w:t>Исключение составляют те не 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7F5C2E" w:rsidRPr="003B198F" w:rsidRDefault="007F5C2E" w:rsidP="00506E09">
      <w:pPr>
        <w:pStyle w:val="1250"/>
      </w:pPr>
      <w:r w:rsidRPr="003B198F">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7F5C2E" w:rsidRPr="003B198F" w:rsidRDefault="007F5C2E" w:rsidP="00506E09">
      <w:pPr>
        <w:pStyle w:val="1250"/>
      </w:pPr>
      <w:r w:rsidRPr="003B198F">
        <w:t xml:space="preserve">Не допускается увеличивать площадь и строительный объем объектов недвижимости, указанных в </w:t>
      </w:r>
      <w:hyperlink r:id="rId29" w:history="1">
        <w:r w:rsidRPr="003B198F">
          <w:t>подпунктах 1</w:t>
        </w:r>
      </w:hyperlink>
      <w:r w:rsidRPr="003B198F">
        <w:t xml:space="preserve">, </w:t>
      </w:r>
      <w:hyperlink r:id="rId30" w:history="1">
        <w:r w:rsidRPr="003B198F">
          <w:t>2 части 4 статьи 6</w:t>
        </w:r>
      </w:hyperlink>
      <w:r w:rsidRPr="003B198F">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7F5C2E" w:rsidRPr="003B198F" w:rsidRDefault="007F5C2E" w:rsidP="00506E09">
      <w:pPr>
        <w:pStyle w:val="1250"/>
      </w:pPr>
      <w:r w:rsidRPr="003B198F">
        <w:t xml:space="preserve">Указанные в </w:t>
      </w:r>
      <w:hyperlink r:id="rId31" w:history="1">
        <w:r w:rsidRPr="003B198F">
          <w:t>подпункте 3 части 4 статьи 6</w:t>
        </w:r>
      </w:hyperlink>
      <w:r w:rsidRPr="003B198F">
        <w:t xml:space="preserve"> настоящих Правил 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w:t>
      </w:r>
      <w:r w:rsidRPr="003B198F">
        <w:lastRenderedPageBreak/>
        <w:t>строительство, должны быть направлены на устранение несоответствия таких объектов настоящим Правилам.</w:t>
      </w:r>
    </w:p>
    <w:p w:rsidR="007F5C2E" w:rsidRPr="003B198F" w:rsidRDefault="007F5C2E" w:rsidP="00506E09">
      <w:pPr>
        <w:pStyle w:val="1250"/>
      </w:pPr>
      <w:r w:rsidRPr="003B198F">
        <w:t>Несоответствующий вид использования недвижимости не может быть заменен на иной несоответствующий вид использования.</w:t>
      </w:r>
    </w:p>
    <w:p w:rsidR="007F5C2E" w:rsidRPr="003B198F" w:rsidRDefault="007F5C2E" w:rsidP="00506E09">
      <w:pPr>
        <w:pStyle w:val="1250"/>
        <w:rPr>
          <w:lang w:eastAsia="ru-RU"/>
        </w:rPr>
      </w:pPr>
      <w:r w:rsidRPr="003B198F">
        <w:rPr>
          <w:lang w:eastAsia="ru-RU"/>
        </w:rPr>
        <w:t>Несоответствие объектов капитального строительства, построенных или реконструированных до даты утверждения градостроительного регламента, установленного применительно к территориальной зоне, расположенной в границах территории исторического</w:t>
      </w:r>
      <w:r w:rsidR="006F4B58">
        <w:rPr>
          <w:lang w:eastAsia="ru-RU"/>
        </w:rPr>
        <w:t xml:space="preserve"> </w:t>
      </w:r>
      <w:r w:rsidR="003A434B">
        <w:rPr>
          <w:lang w:eastAsia="ru-RU"/>
        </w:rPr>
        <w:t>муниципального образования</w:t>
      </w:r>
      <w:r w:rsidR="006F4B58">
        <w:rPr>
          <w:lang w:eastAsia="ru-RU"/>
        </w:rPr>
        <w:t xml:space="preserve"> </w:t>
      </w:r>
      <w:r w:rsidRPr="003B198F">
        <w:rPr>
          <w:lang w:eastAsia="ru-RU"/>
        </w:rPr>
        <w:t xml:space="preserve">федерального или регионального значения, и содержащего требования к архитектурным решениям объектов капитального строительства, объектов капитального строительства, строительство или реконструкция которых осуществляется на основании разрешения на строительство, выданного до указанной даты, не является основанием для привлечения собственников таких объектов, застройщиков к административной ответственности, предусмотренной </w:t>
      </w:r>
      <w:hyperlink r:id="rId32" w:history="1">
        <w:r w:rsidRPr="003B198F">
          <w:rPr>
            <w:lang w:eastAsia="ru-RU"/>
          </w:rPr>
          <w:t>частью 5 статьи 7.13</w:t>
        </w:r>
      </w:hyperlink>
      <w:r w:rsidRPr="003B198F">
        <w:rPr>
          <w:lang w:eastAsia="ru-RU"/>
        </w:rPr>
        <w:t xml:space="preserve"> Кодекса Российской Федерации об административных правонарушениях (в редакции настоящего Федерального закона).</w:t>
      </w:r>
    </w:p>
    <w:p w:rsidR="007F5C2E" w:rsidRPr="003B198F" w:rsidRDefault="007F5C2E" w:rsidP="00D24C16">
      <w:pPr>
        <w:pStyle w:val="39"/>
      </w:pPr>
      <w:bookmarkStart w:id="41" w:name="_Toc468262228"/>
      <w:bookmarkStart w:id="42" w:name="_Toc492973637"/>
      <w:bookmarkStart w:id="43" w:name="_Toc529951928"/>
      <w:bookmarkStart w:id="44" w:name="_Toc4763277"/>
      <w:r w:rsidRPr="003B198F">
        <w:t>Статья 8. Градостроительное зонирование территории и установление градостроительных регламентов</w:t>
      </w:r>
      <w:bookmarkEnd w:id="41"/>
      <w:bookmarkEnd w:id="42"/>
      <w:bookmarkEnd w:id="43"/>
      <w:bookmarkEnd w:id="44"/>
    </w:p>
    <w:p w:rsidR="007F5C2E" w:rsidRPr="003B198F" w:rsidRDefault="007F5C2E" w:rsidP="00506E09">
      <w:pPr>
        <w:pStyle w:val="1250"/>
      </w:pPr>
      <w:r w:rsidRPr="003B198F">
        <w:t>1. На территории</w:t>
      </w:r>
      <w:r w:rsidR="006F4B58">
        <w:t xml:space="preserve"> </w:t>
      </w:r>
      <w:r w:rsidR="003A434B">
        <w:t>муниципального образования</w:t>
      </w:r>
      <w:r w:rsidR="006F4B58">
        <w:t xml:space="preserve"> </w:t>
      </w:r>
      <w:r w:rsidRPr="003B198F">
        <w:t>вводится система регулирования землепользования и застройки, которая основана на градостроительном зонировании - делении всей территории в границах</w:t>
      </w:r>
      <w:r w:rsidR="006F4B58">
        <w:t xml:space="preserve"> </w:t>
      </w:r>
      <w:r w:rsidR="003A434B">
        <w:t>муниципального образования</w:t>
      </w:r>
      <w:r w:rsidR="006F4B58">
        <w:t xml:space="preserve">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Градостроительное зонирование выполнено с учетом положений о территориальном планировании, содержащихся в документах территориального планирования</w:t>
      </w:r>
      <w:r w:rsidR="006F4B58">
        <w:rPr>
          <w:rFonts w:cs="Times New Roman"/>
        </w:rPr>
        <w:t xml:space="preserve"> </w:t>
      </w:r>
      <w:r w:rsidR="003A434B">
        <w:rPr>
          <w:rFonts w:cs="Times New Roman"/>
        </w:rPr>
        <w:t>муниципального образования</w:t>
      </w:r>
      <w:r w:rsidRPr="003B198F">
        <w:rPr>
          <w:rFonts w:cs="Times New Roman"/>
        </w:rPr>
        <w:t>. Градостроительное зонирование осуществляется путем выделения территориальных зон на карте градостроительного зонирования. Правилами землепользования и застройки определяются границы территориальных зон и устанавливаются градостроительные регламенты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Границы зон на карте градостроительного зонирования устанавливаются по:</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линиям магистралей, улиц, проездов, разделяющим транспортные потоки противоположных направлений;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красным линиям;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границам земельных участков;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границам населенных пунктов в пределах муниципальных образований;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5) границам муниципальных образований;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6) естественным границам природных объектов;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7) иным границам.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Для каждой территориальной зоны устанавливаются градостроительные регламенты.</w:t>
      </w:r>
    </w:p>
    <w:p w:rsidR="007F5C2E" w:rsidRPr="003B198F" w:rsidRDefault="007F5C2E" w:rsidP="00506E09">
      <w:pPr>
        <w:widowControl w:val="0"/>
        <w:tabs>
          <w:tab w:val="num" w:pos="-851"/>
          <w:tab w:val="left" w:pos="-426"/>
          <w:tab w:val="left" w:pos="851"/>
        </w:tabs>
        <w:autoSpaceDE w:val="0"/>
        <w:ind w:firstLine="709"/>
        <w:contextualSpacing/>
        <w:jc w:val="both"/>
        <w:rPr>
          <w:rFonts w:cs="Times New Roman"/>
        </w:rPr>
      </w:pPr>
      <w:r w:rsidRPr="003B198F">
        <w:rPr>
          <w:rFonts w:cs="Times New Roman"/>
        </w:rPr>
        <w:t xml:space="preserve">Градостроительные регламенты действуют в пределах территориальной зоны и распространяются в равной мере на все расположенные в одной и той же территориальной зоне земельные участки и объекты недвижимости независимо от форм собственности. </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xml:space="preserve">4. Решения по землепользованию и застройке принимаются на основании установленных настоящими Правилами градостроительных регламентов с учетом технических регламентов, </w:t>
      </w:r>
      <w:r w:rsidRPr="003B198F">
        <w:rPr>
          <w:rFonts w:eastAsia="Arial" w:cs="Times New Roman"/>
        </w:rPr>
        <w:lastRenderedPageBreak/>
        <w:t>са</w:t>
      </w:r>
      <w:r w:rsidR="00255144" w:rsidRPr="003B198F">
        <w:rPr>
          <w:rFonts w:eastAsia="Arial" w:cs="Times New Roman"/>
        </w:rPr>
        <w:t>нитарных норм, правил</w:t>
      </w:r>
      <w:r w:rsidRPr="003B198F">
        <w:rPr>
          <w:rFonts w:eastAsia="Arial" w:cs="Times New Roman"/>
        </w:rPr>
        <w:t xml:space="preserve"> и ограничений, установленных в статье 24 настоящих Правил.</w:t>
      </w:r>
    </w:p>
    <w:p w:rsidR="007F5C2E" w:rsidRPr="003B198F" w:rsidRDefault="007F5C2E" w:rsidP="00506E09">
      <w:pPr>
        <w:widowControl w:val="0"/>
        <w:tabs>
          <w:tab w:val="num" w:pos="-851"/>
          <w:tab w:val="left" w:pos="-426"/>
          <w:tab w:val="left" w:pos="851"/>
        </w:tabs>
        <w:autoSpaceDE w:val="0"/>
        <w:ind w:firstLine="709"/>
        <w:contextualSpacing/>
        <w:jc w:val="both"/>
        <w:rPr>
          <w:rFonts w:cs="Times New Roman"/>
        </w:rPr>
      </w:pPr>
      <w:r w:rsidRPr="003B198F">
        <w:rPr>
          <w:rFonts w:cs="Times New Roman"/>
        </w:rPr>
        <w:t>5. Градостроительный регламент по видам разрешенного использования земельных участков и объектов капитального строительства включает:</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условно разрешенные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с проведением публичных слушаний;</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территориальной зоны и могут быть разрешены только при внесении изменений в настоящие Правила.</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6. 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1) </w:t>
      </w:r>
      <w:r w:rsidRPr="003B198F">
        <w:rPr>
          <w:rFonts w:cs="Times New Roman"/>
          <w:lang w:eastAsia="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3" w:history="1">
        <w:r w:rsidRPr="003B198F">
          <w:rPr>
            <w:rFonts w:cs="Times New Roman"/>
            <w:lang w:eastAsia="ru-RU"/>
          </w:rPr>
          <w:t>законодательством</w:t>
        </w:r>
      </w:hyperlink>
      <w:r w:rsidRPr="003B198F">
        <w:rPr>
          <w:rFonts w:cs="Times New Roman"/>
          <w:lang w:eastAsia="ru-RU"/>
        </w:rPr>
        <w:t xml:space="preserve"> Российской Федерации об охране объектов культурного наследия</w:t>
      </w:r>
      <w:r w:rsidRPr="003B198F">
        <w:rPr>
          <w:rFonts w:eastAsia="Arial" w:cs="Times New Roman"/>
        </w:rPr>
        <w:t>;</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2) в границах территорий общего пользования;</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3) предназначенные для размещения линейных объектов и (или) занятые линейными объектами;</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4) предоставленные для добычи полезных ископаемых.</w:t>
      </w:r>
    </w:p>
    <w:p w:rsidR="007F5C2E" w:rsidRPr="003B198F" w:rsidRDefault="007F5C2E" w:rsidP="00506E09">
      <w:pPr>
        <w:tabs>
          <w:tab w:val="num" w:pos="-851"/>
          <w:tab w:val="left" w:pos="-426"/>
        </w:tabs>
        <w:autoSpaceDE w:val="0"/>
        <w:ind w:firstLine="709"/>
        <w:contextualSpacing/>
        <w:jc w:val="both"/>
        <w:rPr>
          <w:rFonts w:cs="Times New Roman"/>
          <w:lang w:eastAsia="ru-RU"/>
        </w:rPr>
      </w:pPr>
      <w:r w:rsidRPr="003B198F">
        <w:rPr>
          <w:rFonts w:cs="Times New Roman"/>
          <w:lang w:eastAsia="ru-RU"/>
        </w:rPr>
        <w:t>9. В соответствии с Градостроительным кодексом Российской Федерации градостроительные регламенты не подлежат установлению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7F5C2E" w:rsidRPr="001A39AD" w:rsidRDefault="007F5C2E" w:rsidP="00506E09">
      <w:pPr>
        <w:widowControl w:val="0"/>
        <w:tabs>
          <w:tab w:val="num" w:pos="-851"/>
          <w:tab w:val="left" w:pos="-426"/>
        </w:tabs>
        <w:autoSpaceDE w:val="0"/>
        <w:ind w:firstLine="709"/>
        <w:contextualSpacing/>
        <w:jc w:val="both"/>
        <w:rPr>
          <w:rFonts w:cs="Times New Roman"/>
        </w:rPr>
      </w:pPr>
      <w:r w:rsidRPr="001A39AD">
        <w:rPr>
          <w:rFonts w:cs="Times New Roman"/>
        </w:rPr>
        <w:t>10. На территории</w:t>
      </w:r>
      <w:r w:rsidR="006F4B58" w:rsidRPr="001A39AD">
        <w:rPr>
          <w:rFonts w:cs="Times New Roman"/>
        </w:rPr>
        <w:t xml:space="preserve"> </w:t>
      </w:r>
      <w:r w:rsidR="003A434B" w:rsidRPr="001A39AD">
        <w:rPr>
          <w:rFonts w:cs="Times New Roman"/>
        </w:rPr>
        <w:t>муниципального образования</w:t>
      </w:r>
      <w:r w:rsidR="006F4B58" w:rsidRPr="001A39AD">
        <w:rPr>
          <w:rFonts w:cs="Times New Roman"/>
        </w:rPr>
        <w:t xml:space="preserve"> </w:t>
      </w:r>
      <w:r w:rsidRPr="001A39AD">
        <w:rPr>
          <w:rFonts w:cs="Times New Roman"/>
        </w:rPr>
        <w:t>установлены следующие зоны с особыми условиями использования территорий:</w:t>
      </w:r>
    </w:p>
    <w:p w:rsidR="007F5C2E" w:rsidRPr="001A39AD" w:rsidRDefault="008931E8" w:rsidP="008931E8">
      <w:pPr>
        <w:widowControl w:val="0"/>
        <w:numPr>
          <w:ilvl w:val="0"/>
          <w:numId w:val="3"/>
        </w:numPr>
        <w:tabs>
          <w:tab w:val="left" w:pos="-1276"/>
        </w:tabs>
        <w:autoSpaceDE w:val="0"/>
        <w:contextualSpacing/>
        <w:jc w:val="both"/>
        <w:rPr>
          <w:rFonts w:cs="Times New Roman"/>
        </w:rPr>
      </w:pPr>
      <w:r>
        <w:rPr>
          <w:rFonts w:cs="Times New Roman"/>
        </w:rPr>
        <w:t>с</w:t>
      </w:r>
      <w:r w:rsidRPr="008931E8">
        <w:rPr>
          <w:rFonts w:cs="Times New Roman"/>
        </w:rPr>
        <w:t>анитарно-защитная зона предприятий, сооружений и иных объектов</w:t>
      </w:r>
      <w:r w:rsidR="007F5C2E" w:rsidRPr="001A39AD">
        <w:rPr>
          <w:rFonts w:cs="Times New Roman"/>
        </w:rPr>
        <w:t>;</w:t>
      </w:r>
    </w:p>
    <w:p w:rsidR="00854433" w:rsidRPr="001A39AD" w:rsidRDefault="008931E8" w:rsidP="008931E8">
      <w:pPr>
        <w:widowControl w:val="0"/>
        <w:numPr>
          <w:ilvl w:val="0"/>
          <w:numId w:val="3"/>
        </w:numPr>
        <w:tabs>
          <w:tab w:val="left" w:pos="-1276"/>
        </w:tabs>
        <w:autoSpaceDE w:val="0"/>
        <w:contextualSpacing/>
        <w:jc w:val="both"/>
        <w:rPr>
          <w:rFonts w:cs="Times New Roman"/>
        </w:rPr>
      </w:pPr>
      <w:r>
        <w:t>с</w:t>
      </w:r>
      <w:r w:rsidRPr="008931E8">
        <w:t>анитарный разрыв автомагистралей и железнодорожного транспорта</w:t>
      </w:r>
      <w:r w:rsidR="00854433" w:rsidRPr="001A39AD">
        <w:t>;</w:t>
      </w:r>
    </w:p>
    <w:p w:rsidR="00854433" w:rsidRPr="008931E8" w:rsidRDefault="008931E8" w:rsidP="008931E8">
      <w:pPr>
        <w:widowControl w:val="0"/>
        <w:numPr>
          <w:ilvl w:val="0"/>
          <w:numId w:val="3"/>
        </w:numPr>
        <w:tabs>
          <w:tab w:val="left" w:pos="-1276"/>
        </w:tabs>
        <w:autoSpaceDE w:val="0"/>
        <w:contextualSpacing/>
        <w:jc w:val="both"/>
        <w:rPr>
          <w:rFonts w:cs="Times New Roman"/>
        </w:rPr>
      </w:pPr>
      <w:r>
        <w:t>охранная зона нефтепроводов, газопроводов и систем газоснабжения, объектов электросетевого хозяйства, линий и сооружений связи</w:t>
      </w:r>
      <w:r w:rsidR="00854433" w:rsidRPr="001A39AD">
        <w:t>;</w:t>
      </w:r>
    </w:p>
    <w:p w:rsidR="001A39AD" w:rsidRPr="001A39AD" w:rsidRDefault="008931E8" w:rsidP="008931E8">
      <w:pPr>
        <w:widowControl w:val="0"/>
        <w:numPr>
          <w:ilvl w:val="0"/>
          <w:numId w:val="3"/>
        </w:numPr>
        <w:tabs>
          <w:tab w:val="left" w:pos="-1276"/>
        </w:tabs>
        <w:autoSpaceDE w:val="0"/>
        <w:contextualSpacing/>
        <w:jc w:val="both"/>
        <w:rPr>
          <w:rFonts w:cs="Times New Roman"/>
        </w:rPr>
      </w:pPr>
      <w:r>
        <w:t>з</w:t>
      </w:r>
      <w:r w:rsidRPr="008931E8">
        <w:t>ащитная зона объекта культурного наследия</w:t>
      </w:r>
      <w:r w:rsidR="001A39AD" w:rsidRPr="001A39AD">
        <w:t>;</w:t>
      </w:r>
    </w:p>
    <w:p w:rsidR="007F5C2E" w:rsidRPr="001A39AD" w:rsidRDefault="008931E8" w:rsidP="008931E8">
      <w:pPr>
        <w:widowControl w:val="0"/>
        <w:numPr>
          <w:ilvl w:val="0"/>
          <w:numId w:val="3"/>
        </w:numPr>
        <w:tabs>
          <w:tab w:val="left" w:pos="-1276"/>
        </w:tabs>
        <w:autoSpaceDE w:val="0"/>
        <w:contextualSpacing/>
        <w:jc w:val="both"/>
        <w:rPr>
          <w:rFonts w:cs="Times New Roman"/>
        </w:rPr>
      </w:pPr>
      <w:r>
        <w:rPr>
          <w:rFonts w:cs="Times New Roman"/>
        </w:rPr>
        <w:t>в</w:t>
      </w:r>
      <w:r w:rsidRPr="008931E8">
        <w:rPr>
          <w:rFonts w:cs="Times New Roman"/>
        </w:rPr>
        <w:t>одоохранная зона</w:t>
      </w:r>
      <w:r w:rsidR="007F5C2E" w:rsidRPr="001A39AD">
        <w:rPr>
          <w:rFonts w:cs="Times New Roman"/>
        </w:rPr>
        <w:t xml:space="preserve">; </w:t>
      </w:r>
    </w:p>
    <w:p w:rsidR="007F5C2E" w:rsidRPr="001A39AD" w:rsidRDefault="008931E8" w:rsidP="008931E8">
      <w:pPr>
        <w:widowControl w:val="0"/>
        <w:numPr>
          <w:ilvl w:val="0"/>
          <w:numId w:val="3"/>
        </w:numPr>
        <w:tabs>
          <w:tab w:val="left" w:pos="-1276"/>
        </w:tabs>
        <w:autoSpaceDE w:val="0"/>
        <w:contextualSpacing/>
        <w:jc w:val="both"/>
        <w:rPr>
          <w:rFonts w:cs="Times New Roman"/>
        </w:rPr>
      </w:pPr>
      <w:r>
        <w:t>п</w:t>
      </w:r>
      <w:r w:rsidRPr="008931E8">
        <w:t>рибрежная защитная полоса</w:t>
      </w:r>
      <w:r w:rsidR="007F5C2E" w:rsidRPr="001A39AD">
        <w:rPr>
          <w:rFonts w:cs="Times New Roman"/>
        </w:rPr>
        <w:t>;</w:t>
      </w:r>
    </w:p>
    <w:p w:rsidR="007F5C2E" w:rsidRPr="001A39AD" w:rsidRDefault="008931E8" w:rsidP="008931E8">
      <w:pPr>
        <w:widowControl w:val="0"/>
        <w:numPr>
          <w:ilvl w:val="0"/>
          <w:numId w:val="3"/>
        </w:numPr>
        <w:tabs>
          <w:tab w:val="left" w:pos="-1276"/>
        </w:tabs>
        <w:autoSpaceDE w:val="0"/>
        <w:contextualSpacing/>
        <w:jc w:val="both"/>
        <w:rPr>
          <w:rFonts w:cs="Times New Roman"/>
        </w:rPr>
      </w:pPr>
      <w:r>
        <w:t>б</w:t>
      </w:r>
      <w:r w:rsidRPr="008931E8">
        <w:t>ереговая полоса</w:t>
      </w:r>
      <w:r w:rsidR="001A39AD" w:rsidRPr="001A39AD">
        <w:rPr>
          <w:rFonts w:cs="Times New Roman"/>
        </w:rPr>
        <w:t>.</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11. 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ограничения использования земельных участков и объектов капитального строительства для данной зоны установлены федеральным законодательством.</w:t>
      </w:r>
    </w:p>
    <w:p w:rsidR="007F5C2E" w:rsidRPr="003B198F" w:rsidRDefault="007F5C2E" w:rsidP="00D24C16">
      <w:pPr>
        <w:pStyle w:val="39"/>
      </w:pPr>
      <w:bookmarkStart w:id="45" w:name="_Toc468262229"/>
      <w:bookmarkStart w:id="46" w:name="_Toc492973638"/>
      <w:bookmarkStart w:id="47" w:name="_Toc529951929"/>
      <w:bookmarkStart w:id="48" w:name="_Toc4763278"/>
      <w:r w:rsidRPr="003B198F">
        <w:lastRenderedPageBreak/>
        <w:t>Статья 9. Комиссия по подготовке проекта правил землепользования и застройки</w:t>
      </w:r>
      <w:bookmarkEnd w:id="45"/>
      <w:bookmarkEnd w:id="46"/>
      <w:bookmarkEnd w:id="47"/>
      <w:bookmarkEnd w:id="48"/>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1. Комиссия по подготовке проекта правил землепользования и застройки (далее - </w:t>
      </w:r>
      <w:r w:rsidR="000673B0" w:rsidRPr="003B198F">
        <w:rPr>
          <w:rFonts w:cs="Times New Roman"/>
        </w:rPr>
        <w:t>комиссия) является</w:t>
      </w:r>
      <w:r w:rsidRPr="003B198F">
        <w:rPr>
          <w:rFonts w:cs="Times New Roman"/>
        </w:rPr>
        <w:t xml:space="preserve"> постоянно действующим консультативным органом при Администрации</w:t>
      </w:r>
      <w:r w:rsidR="006F4B58">
        <w:rPr>
          <w:rFonts w:cs="Times New Roman"/>
        </w:rPr>
        <w:t xml:space="preserve"> </w:t>
      </w:r>
      <w:r w:rsidR="003A434B">
        <w:rPr>
          <w:rFonts w:cs="Times New Roman"/>
        </w:rPr>
        <w:t>муниципального образования</w:t>
      </w:r>
      <w:r w:rsidR="000673B0" w:rsidRPr="003B198F">
        <w:rPr>
          <w:rFonts w:cs="Times New Roman"/>
        </w:rPr>
        <w:t xml:space="preserve"> и</w:t>
      </w:r>
      <w:r w:rsidRPr="003B198F">
        <w:rPr>
          <w:rFonts w:cs="Times New Roman"/>
        </w:rPr>
        <w:t xml:space="preserve"> сформирована для обеспечения реализации настоящих Правил.</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Основными задачами комиссии являются: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подготовка проекта правил землепользования 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 xml:space="preserve">рассмотрение предложений юридических и физических </w:t>
      </w:r>
      <w:r w:rsidR="000673B0" w:rsidRPr="003B198F">
        <w:rPr>
          <w:rFonts w:cs="Times New Roman"/>
        </w:rPr>
        <w:t>лиц по</w:t>
      </w:r>
      <w:r w:rsidRPr="003B198F">
        <w:rPr>
          <w:rFonts w:cs="Times New Roman"/>
        </w:rPr>
        <w:t xml:space="preserve"> проекту правил;</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организация и рассмотрение результатов публичных слушаний по проекту правил;</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рассмотрение предложений о внесении изменений в утвержденные правила;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рассмотрение предложений о предоставлении условно разрешенного вида использования земельных участков или объектов капитального строительства.</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Комиссия вправе:</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привлекать к своей работе специалистов организаций и учреждений, осуществляющих свою деятельность на территории</w:t>
      </w:r>
      <w:r w:rsidR="006F4B58">
        <w:rPr>
          <w:rFonts w:cs="Times New Roman"/>
        </w:rPr>
        <w:t xml:space="preserve"> </w:t>
      </w:r>
      <w:r w:rsidR="003A434B">
        <w:rPr>
          <w:rFonts w:cs="Times New Roman"/>
        </w:rPr>
        <w:t>муниципального образования</w:t>
      </w:r>
      <w:r w:rsidRPr="003B198F">
        <w:rPr>
          <w:rFonts w:cs="Times New Roman"/>
        </w:rPr>
        <w:t>;</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запрашивать и получать сведения, справки от всех расположенных на территории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предприятий, организаций и учреждений по вопросам, касающимся компетенции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В состав комиссии могут быть также включены представители других территориальных служб и организаций, представители общественных и иных организаций, представляющих интересы объединений граждан.</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Заседания комиссии проходят по мере необходимости.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5. Работой комиссии руководит председатель комиссии либо, при его отсутствии, заместитель председателя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6. Председателем комиссии </w:t>
      </w:r>
      <w:r w:rsidR="000673B0" w:rsidRPr="003B198F">
        <w:rPr>
          <w:rFonts w:cs="Times New Roman"/>
        </w:rPr>
        <w:t>назначается глава</w:t>
      </w:r>
      <w:r w:rsidRPr="003B198F">
        <w:rPr>
          <w:rFonts w:cs="Times New Roman"/>
        </w:rPr>
        <w:t xml:space="preserve"> (глава местной администрации)</w:t>
      </w:r>
      <w:r w:rsidR="006F4B58">
        <w:rPr>
          <w:rFonts w:cs="Times New Roman"/>
        </w:rPr>
        <w:t xml:space="preserve"> </w:t>
      </w:r>
      <w:r w:rsidR="003A434B">
        <w:rPr>
          <w:rFonts w:cs="Times New Roman"/>
        </w:rPr>
        <w:t>муниципального образования</w:t>
      </w:r>
      <w:r w:rsidRPr="003B198F">
        <w:rPr>
          <w:rFonts w:cs="Times New Roman"/>
        </w:rPr>
        <w:t>. Заместителем председателя комиссии назначается муниципальный служащий, осуществляющий функции в сфере градостроительной деятельности.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7. Заседание комиссии созывается председателем комиссии по его инициативе, а при его отсутствии – заместителем председателя комиссии. Сбор членов комиссии осуществляет секретарь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8. Заседание Комиссии правомочно, если на нем присутствуют не менее половины членов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9. На заседания Комиссии могут приглашаться представители органов государственной власти и местного самоуправления, организаций, права и законные интересы которых затрагиваются при решении рассматриваемых на заседании вопросов, физические лица и представители юридических лиц при рассмотрении их обращений </w:t>
      </w:r>
      <w:r w:rsidRPr="003B198F">
        <w:rPr>
          <w:rFonts w:cs="Times New Roman"/>
        </w:rPr>
        <w:br/>
        <w:t>и предложений.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10. Решение Комиссии принимается большинством голосов членов комиссии, присутствующих на заседании. При равенстве голосов голос председателя Комиссии является решающим.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11. Решение комиссии оформляется протоколом, который подписывает председатель Комиссии или, в случае его отсутствия, заместитель председателя Комиссии и секретарь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12. Любой член Комиссии ее решением освобождается от участия в голосовании </w:t>
      </w:r>
      <w:r w:rsidRPr="003B198F">
        <w:rPr>
          <w:rFonts w:cs="Times New Roman"/>
        </w:rPr>
        <w:br/>
        <w:t>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7F5C2E" w:rsidRPr="003B198F" w:rsidRDefault="007F5C2E" w:rsidP="00D24C16">
      <w:pPr>
        <w:pStyle w:val="39"/>
      </w:pPr>
      <w:bookmarkStart w:id="49" w:name="_Toc192221218"/>
      <w:bookmarkStart w:id="50" w:name="_Toc244677427"/>
      <w:bookmarkStart w:id="51" w:name="_Toc246411583"/>
      <w:bookmarkStart w:id="52" w:name="_Toc364069228"/>
      <w:bookmarkStart w:id="53" w:name="_Toc463273756"/>
      <w:bookmarkStart w:id="54" w:name="_Toc468262230"/>
      <w:bookmarkStart w:id="55" w:name="_Toc492973639"/>
      <w:bookmarkStart w:id="56" w:name="_Toc529951930"/>
      <w:bookmarkStart w:id="57" w:name="_Toc4763279"/>
      <w:r w:rsidRPr="003B198F">
        <w:t>Статья 10. Полномочия органов местного самоуправления в области землепользования и застройки</w:t>
      </w:r>
      <w:bookmarkEnd w:id="49"/>
      <w:bookmarkEnd w:id="50"/>
      <w:bookmarkEnd w:id="51"/>
      <w:bookmarkEnd w:id="52"/>
      <w:bookmarkEnd w:id="53"/>
      <w:bookmarkEnd w:id="54"/>
      <w:bookmarkEnd w:id="55"/>
      <w:bookmarkEnd w:id="56"/>
      <w:bookmarkEnd w:id="57"/>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Представительный орган</w:t>
      </w:r>
      <w:r w:rsidR="006F4B58">
        <w:rPr>
          <w:rFonts w:cs="Times New Roman"/>
        </w:rPr>
        <w:t xml:space="preserve"> </w:t>
      </w:r>
      <w:r w:rsidR="003A434B">
        <w:rPr>
          <w:rFonts w:cs="Times New Roman"/>
        </w:rPr>
        <w:t>муниципального образования</w:t>
      </w:r>
      <w:r w:rsidRPr="003B198F">
        <w:rPr>
          <w:rFonts w:cs="Times New Roman"/>
        </w:rPr>
        <w:t xml:space="preserve"> осуществляет следующие полномочия в сфере землепользования и застройки: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lastRenderedPageBreak/>
        <w:t>установление порядка управления и распоряжения земельными участками, находящимися в муниципальной собственности;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генерального плана</w:t>
      </w:r>
      <w:r w:rsidR="006F4B58">
        <w:rPr>
          <w:rFonts w:cs="Times New Roman"/>
        </w:rPr>
        <w:t xml:space="preserve"> </w:t>
      </w:r>
      <w:r w:rsidR="003A434B">
        <w:rPr>
          <w:rFonts w:cs="Times New Roman"/>
        </w:rPr>
        <w:t>муниципального образования</w:t>
      </w:r>
      <w:r w:rsidRPr="003B198F">
        <w:rPr>
          <w:rFonts w:cs="Times New Roman"/>
        </w:rPr>
        <w:t>;</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правил землепользования 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местных нормативов градостроительного проектирования;</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 xml:space="preserve">подготовка предложений по изменению границ муниципальных образований </w:t>
      </w:r>
      <w:r w:rsidRPr="003B198F">
        <w:rPr>
          <w:rFonts w:cs="Times New Roman"/>
        </w:rPr>
        <w:br/>
        <w:t>в порядке, установленном законодательством Российской Федерации;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принятие решения о резервировании земель для муниципальных нужд;</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иные полномочия в соответствии с действующим законодательством.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К полномочиям главы администрации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(далее – Глава администрации) относятся: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документации по планировке территории;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 xml:space="preserve">принятие решения о подготовке проекта изменений в правила землепользования </w:t>
      </w:r>
      <w:r w:rsidRPr="003B198F">
        <w:rPr>
          <w:rFonts w:cs="Times New Roman"/>
        </w:rPr>
        <w:br/>
        <w:t>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принятие решения об изъятии земельных участков для муниципальных нужд;</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иные полномочия в соответствии с действующим законодательством.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К полномочиям администрации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относятся: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обеспечение разработки документации по планировке территории;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формирование земельных участков как объектов недвижимости;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выдача разрешений на строительство объектов капитального строительства, выдача разрешений на ввод объектов в эксплуатацию;</w:t>
      </w:r>
    </w:p>
    <w:p w:rsidR="007F5C2E"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другие полномочия в соответствии с действующим законодательством.</w:t>
      </w:r>
    </w:p>
    <w:p w:rsidR="00D072C6" w:rsidRPr="003B198F" w:rsidRDefault="00D072C6" w:rsidP="00D072C6">
      <w:pPr>
        <w:pStyle w:val="39"/>
      </w:pPr>
      <w:bookmarkStart w:id="58" w:name="_Toc4763280"/>
      <w:r w:rsidRPr="003B198F">
        <w:t>Статья 1</w:t>
      </w:r>
      <w:r>
        <w:t>2</w:t>
      </w:r>
      <w:r w:rsidRPr="003B198F">
        <w:t xml:space="preserve">. </w:t>
      </w:r>
      <w:r w:rsidRPr="00D072C6">
        <w:t>Резервирование земель для государственных или муниципальных нужд</w:t>
      </w:r>
      <w:bookmarkEnd w:id="58"/>
    </w:p>
    <w:p w:rsidR="00D072C6" w:rsidRPr="00D072C6" w:rsidRDefault="00D072C6" w:rsidP="00D072C6">
      <w:pPr>
        <w:tabs>
          <w:tab w:val="num" w:pos="-851"/>
          <w:tab w:val="left" w:pos="-426"/>
        </w:tabs>
        <w:ind w:firstLine="709"/>
        <w:contextualSpacing/>
        <w:jc w:val="both"/>
        <w:rPr>
          <w:rFonts w:cs="Times New Roman"/>
        </w:rPr>
      </w:pPr>
      <w:r w:rsidRPr="00D072C6">
        <w:rPr>
          <w:rFonts w:cs="Times New Roman"/>
        </w:rPr>
        <w:t>1. Резервирование земель для государственных или муниципальных нужд осуществляется в случаях, предусмотренных </w:t>
      </w:r>
      <w:hyperlink r:id="rId34" w:anchor="dst100449" w:history="1">
        <w:r w:rsidRPr="00D072C6">
          <w:rPr>
            <w:rFonts w:cs="Times New Roman"/>
          </w:rPr>
          <w:t>статьей 49</w:t>
        </w:r>
      </w:hyperlink>
      <w:r w:rsidRPr="00D072C6">
        <w:rPr>
          <w:rFonts w:cs="Times New Roman"/>
        </w:rPr>
        <w:t> </w:t>
      </w:r>
      <w:hyperlink r:id="rId35" w:history="1">
        <w:r w:rsidRPr="00D072C6">
          <w:rPr>
            <w:rFonts w:cs="Times New Roman"/>
          </w:rPr>
          <w:t>"Земельный кодекс Российской Федерации"</w:t>
        </w:r>
      </w:hyperlink>
      <w:r w:rsidRPr="00D072C6">
        <w:rPr>
          <w:rFonts w:cs="Times New Roman"/>
        </w:rPr>
        <w:t>,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D072C6" w:rsidRPr="00D072C6" w:rsidRDefault="00D072C6" w:rsidP="00D072C6">
      <w:pPr>
        <w:tabs>
          <w:tab w:val="num" w:pos="-851"/>
          <w:tab w:val="left" w:pos="-426"/>
        </w:tabs>
        <w:ind w:firstLine="709"/>
        <w:contextualSpacing/>
        <w:jc w:val="both"/>
        <w:rPr>
          <w:rFonts w:cs="Times New Roman"/>
        </w:rPr>
      </w:pPr>
      <w:bookmarkStart w:id="59" w:name="dst240"/>
      <w:bookmarkEnd w:id="59"/>
      <w:r w:rsidRPr="00D072C6">
        <w:rPr>
          <w:rFonts w:cs="Times New Roman"/>
        </w:rPr>
        <w:t>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36" w:anchor="dst0" w:history="1">
        <w:r w:rsidRPr="00D072C6">
          <w:rPr>
            <w:rFonts w:cs="Times New Roman"/>
          </w:rPr>
          <w:t>законом</w:t>
        </w:r>
      </w:hyperlink>
      <w:r w:rsidRPr="00D072C6">
        <w:rPr>
          <w:rFonts w:cs="Times New Roman"/>
        </w:rPr>
        <w:t>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D072C6" w:rsidRPr="00D072C6" w:rsidRDefault="00F77A21" w:rsidP="00D072C6">
      <w:pPr>
        <w:tabs>
          <w:tab w:val="num" w:pos="-851"/>
          <w:tab w:val="left" w:pos="-426"/>
        </w:tabs>
        <w:ind w:firstLine="709"/>
        <w:contextualSpacing/>
        <w:jc w:val="both"/>
        <w:rPr>
          <w:rFonts w:cs="Times New Roman"/>
        </w:rPr>
      </w:pPr>
      <w:r>
        <w:rPr>
          <w:rFonts w:cs="Times New Roman"/>
        </w:rPr>
        <w:t>(</w:t>
      </w:r>
      <w:r w:rsidR="00D072C6" w:rsidRPr="00D072C6">
        <w:rPr>
          <w:rFonts w:cs="Times New Roman"/>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w:t>
      </w:r>
      <w:r>
        <w:rPr>
          <w:rFonts w:cs="Times New Roman"/>
        </w:rPr>
        <w:t>настоящих ПРАВИЛ</w:t>
      </w:r>
      <w:r w:rsidR="00D072C6" w:rsidRPr="00D072C6">
        <w:rPr>
          <w:rFonts w:cs="Times New Roman"/>
        </w:rPr>
        <w:t xml:space="preserve"> (ФЗ от 31.12.2014 </w:t>
      </w:r>
      <w:hyperlink r:id="rId37" w:anchor="dst100467" w:history="1">
        <w:r w:rsidR="00D072C6" w:rsidRPr="00D072C6">
          <w:rPr>
            <w:rFonts w:cs="Times New Roman"/>
          </w:rPr>
          <w:t>N 499-ФЗ</w:t>
        </w:r>
      </w:hyperlink>
      <w:r w:rsidR="00D072C6" w:rsidRPr="00D072C6">
        <w:rPr>
          <w:rFonts w:cs="Times New Roman"/>
        </w:rPr>
        <w:t>).</w:t>
      </w:r>
      <w:r>
        <w:rPr>
          <w:rFonts w:cs="Times New Roman"/>
        </w:rPr>
        <w:t>)</w:t>
      </w:r>
    </w:p>
    <w:p w:rsidR="00D072C6" w:rsidRPr="00D072C6" w:rsidRDefault="00D072C6" w:rsidP="00D072C6">
      <w:pPr>
        <w:tabs>
          <w:tab w:val="num" w:pos="-851"/>
          <w:tab w:val="left" w:pos="-426"/>
        </w:tabs>
        <w:ind w:firstLine="709"/>
        <w:contextualSpacing/>
        <w:jc w:val="both"/>
        <w:rPr>
          <w:rFonts w:cs="Times New Roman"/>
        </w:rPr>
      </w:pPr>
      <w:bookmarkStart w:id="60" w:name="dst1486"/>
      <w:bookmarkEnd w:id="60"/>
      <w:r w:rsidRPr="00D072C6">
        <w:rPr>
          <w:rFonts w:cs="Times New Roman"/>
        </w:rPr>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w:t>
      </w:r>
      <w:r w:rsidRPr="00D072C6">
        <w:rPr>
          <w:rFonts w:cs="Times New Roman"/>
        </w:rPr>
        <w:lastRenderedPageBreak/>
        <w:t>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38" w:anchor="dst100034" w:history="1">
        <w:r w:rsidRPr="00D072C6">
          <w:rPr>
            <w:rFonts w:cs="Times New Roman"/>
          </w:rPr>
          <w:t>законом</w:t>
        </w:r>
      </w:hyperlink>
      <w:r w:rsidRPr="00D072C6">
        <w:rPr>
          <w:rFonts w:cs="Times New Roman"/>
        </w:rPr>
        <w:t>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D072C6" w:rsidRDefault="00D072C6" w:rsidP="00D072C6">
      <w:pPr>
        <w:tabs>
          <w:tab w:val="num" w:pos="-851"/>
          <w:tab w:val="left" w:pos="-426"/>
        </w:tabs>
        <w:ind w:firstLine="709"/>
        <w:contextualSpacing/>
        <w:jc w:val="both"/>
        <w:rPr>
          <w:rFonts w:cs="Times New Roman"/>
        </w:rPr>
      </w:pPr>
      <w:bookmarkStart w:id="61" w:name="dst101068"/>
      <w:bookmarkEnd w:id="61"/>
      <w:r w:rsidRPr="00D072C6">
        <w:rPr>
          <w:rFonts w:cs="Times New Roman"/>
        </w:rPr>
        <w:t>4. </w:t>
      </w:r>
      <w:hyperlink r:id="rId39" w:anchor="dst100013" w:history="1">
        <w:r w:rsidRPr="00D072C6">
          <w:rPr>
            <w:rFonts w:cs="Times New Roman"/>
          </w:rPr>
          <w:t>Порядок</w:t>
        </w:r>
      </w:hyperlink>
      <w:r w:rsidRPr="00D072C6">
        <w:rPr>
          <w:rFonts w:cs="Times New Roman"/>
        </w:rPr>
        <w:t> резервирования земель для государственных или муниципальных нужд определяется Правительством Российской Федерации.</w:t>
      </w:r>
    </w:p>
    <w:p w:rsidR="00F77A21" w:rsidRDefault="00F77A21" w:rsidP="00D072C6">
      <w:pPr>
        <w:tabs>
          <w:tab w:val="num" w:pos="-851"/>
          <w:tab w:val="left" w:pos="-426"/>
        </w:tabs>
        <w:ind w:firstLine="709"/>
        <w:contextualSpacing/>
        <w:jc w:val="both"/>
        <w:rPr>
          <w:rFonts w:cs="Times New Roman"/>
        </w:rPr>
      </w:pPr>
      <w:r>
        <w:rPr>
          <w:rFonts w:cs="Times New Roman"/>
        </w:rPr>
        <w:t xml:space="preserve">5. </w:t>
      </w:r>
      <w:r w:rsidRPr="00F77A21">
        <w:rPr>
          <w:rFonts w:cs="Times New Roman"/>
        </w:rPr>
        <w:t>Основания изъятия земельных участков для государственных или муниципальных нужд</w:t>
      </w:r>
      <w:r>
        <w:rPr>
          <w:rFonts w:cs="Times New Roman"/>
        </w:rPr>
        <w:t>.</w:t>
      </w:r>
    </w:p>
    <w:p w:rsidR="00F77A21" w:rsidRPr="00F77A21" w:rsidRDefault="00F77A21" w:rsidP="00F77A21">
      <w:pPr>
        <w:tabs>
          <w:tab w:val="num" w:pos="-851"/>
          <w:tab w:val="left" w:pos="-426"/>
        </w:tabs>
        <w:ind w:firstLine="709"/>
        <w:contextualSpacing/>
        <w:jc w:val="both"/>
        <w:rPr>
          <w:rFonts w:cs="Times New Roman"/>
        </w:rPr>
      </w:pPr>
      <w:r w:rsidRPr="00F77A21">
        <w:rPr>
          <w:rFonts w:cs="Times New Roman"/>
        </w:rPr>
        <w:t>Изъятие земельных участков для государственных или муниципальных нужд осуществляется в исключительных случаях по основаниям, связанным с:</w:t>
      </w:r>
    </w:p>
    <w:p w:rsidR="00F77A21" w:rsidRPr="00F77A21" w:rsidRDefault="00F77A21" w:rsidP="00F77A21">
      <w:pPr>
        <w:tabs>
          <w:tab w:val="num" w:pos="-851"/>
          <w:tab w:val="left" w:pos="-426"/>
        </w:tabs>
        <w:ind w:firstLine="709"/>
        <w:contextualSpacing/>
        <w:jc w:val="both"/>
        <w:rPr>
          <w:rFonts w:cs="Times New Roman"/>
        </w:rPr>
      </w:pPr>
      <w:bookmarkStart w:id="62" w:name="dst1266"/>
      <w:bookmarkEnd w:id="62"/>
      <w:r w:rsidRPr="00F77A21">
        <w:rPr>
          <w:rFonts w:cs="Times New Roman"/>
        </w:rPr>
        <w:t>1) выполнением международных договоров Российской Федерации;</w:t>
      </w:r>
    </w:p>
    <w:p w:rsidR="00F77A21" w:rsidRPr="00F77A21" w:rsidRDefault="00F77A21" w:rsidP="00F77A21">
      <w:pPr>
        <w:tabs>
          <w:tab w:val="num" w:pos="-851"/>
          <w:tab w:val="left" w:pos="-426"/>
        </w:tabs>
        <w:ind w:firstLine="709"/>
        <w:contextualSpacing/>
        <w:jc w:val="both"/>
        <w:rPr>
          <w:rFonts w:cs="Times New Roman"/>
        </w:rPr>
      </w:pPr>
      <w:bookmarkStart w:id="63" w:name="dst1267"/>
      <w:bookmarkEnd w:id="63"/>
      <w:r w:rsidRPr="00F77A21">
        <w:rPr>
          <w:rFonts w:cs="Times New Roman"/>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F77A21" w:rsidRPr="00F77A21" w:rsidRDefault="00F77A21" w:rsidP="00F77A21">
      <w:pPr>
        <w:tabs>
          <w:tab w:val="num" w:pos="-851"/>
          <w:tab w:val="left" w:pos="-426"/>
        </w:tabs>
        <w:ind w:firstLine="709"/>
        <w:contextualSpacing/>
        <w:jc w:val="both"/>
        <w:rPr>
          <w:rFonts w:cs="Times New Roman"/>
        </w:rPr>
      </w:pPr>
      <w:bookmarkStart w:id="64" w:name="dst1268"/>
      <w:bookmarkEnd w:id="64"/>
      <w:r w:rsidRPr="00F77A21">
        <w:rPr>
          <w:rFonts w:cs="Times New Roman"/>
        </w:rPr>
        <w:t>объекты федеральных энергетических систем и объекты энергетических систем регионального значения;</w:t>
      </w:r>
    </w:p>
    <w:p w:rsidR="00F77A21" w:rsidRPr="00F77A21" w:rsidRDefault="00F77A21" w:rsidP="00F77A21">
      <w:pPr>
        <w:tabs>
          <w:tab w:val="num" w:pos="-851"/>
          <w:tab w:val="left" w:pos="-426"/>
        </w:tabs>
        <w:ind w:firstLine="709"/>
        <w:contextualSpacing/>
        <w:jc w:val="both"/>
        <w:rPr>
          <w:rFonts w:cs="Times New Roman"/>
        </w:rPr>
      </w:pPr>
      <w:bookmarkStart w:id="65" w:name="dst1269"/>
      <w:bookmarkEnd w:id="65"/>
      <w:r w:rsidRPr="00F77A21">
        <w:rPr>
          <w:rFonts w:cs="Times New Roman"/>
        </w:rPr>
        <w:t>объекты использования атомной энергии;</w:t>
      </w:r>
    </w:p>
    <w:p w:rsidR="00F77A21" w:rsidRPr="00F77A21" w:rsidRDefault="00F77A21" w:rsidP="00F77A21">
      <w:pPr>
        <w:tabs>
          <w:tab w:val="num" w:pos="-851"/>
          <w:tab w:val="left" w:pos="-426"/>
        </w:tabs>
        <w:ind w:firstLine="709"/>
        <w:contextualSpacing/>
        <w:jc w:val="both"/>
        <w:rPr>
          <w:rFonts w:cs="Times New Roman"/>
        </w:rPr>
      </w:pPr>
      <w:bookmarkStart w:id="66" w:name="dst1270"/>
      <w:bookmarkEnd w:id="66"/>
      <w:r w:rsidRPr="00F77A21">
        <w:rPr>
          <w:rFonts w:cs="Times New Roman"/>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F77A21" w:rsidRPr="00F77A21" w:rsidRDefault="00F77A21" w:rsidP="00F77A21">
      <w:pPr>
        <w:tabs>
          <w:tab w:val="num" w:pos="-851"/>
          <w:tab w:val="left" w:pos="-426"/>
        </w:tabs>
        <w:ind w:firstLine="709"/>
        <w:contextualSpacing/>
        <w:jc w:val="both"/>
        <w:rPr>
          <w:rFonts w:cs="Times New Roman"/>
        </w:rPr>
      </w:pPr>
      <w:bookmarkStart w:id="67" w:name="dst1271"/>
      <w:bookmarkEnd w:id="67"/>
      <w:r w:rsidRPr="00F77A21">
        <w:rPr>
          <w:rFonts w:cs="Times New Roman"/>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F77A21" w:rsidRPr="00F77A21" w:rsidRDefault="00F77A21" w:rsidP="00F77A21">
      <w:pPr>
        <w:tabs>
          <w:tab w:val="num" w:pos="-851"/>
          <w:tab w:val="left" w:pos="-426"/>
        </w:tabs>
        <w:ind w:firstLine="709"/>
        <w:contextualSpacing/>
        <w:jc w:val="both"/>
        <w:rPr>
          <w:rFonts w:cs="Times New Roman"/>
        </w:rPr>
      </w:pPr>
      <w:bookmarkStart w:id="68" w:name="dst1272"/>
      <w:bookmarkEnd w:id="68"/>
      <w:r w:rsidRPr="00F77A21">
        <w:rPr>
          <w:rFonts w:cs="Times New Roman"/>
        </w:rPr>
        <w:t>объекты, обеспечивающие космическую деятельность;</w:t>
      </w:r>
    </w:p>
    <w:p w:rsidR="00F77A21" w:rsidRPr="00F77A21" w:rsidRDefault="00F77A21" w:rsidP="00F77A21">
      <w:pPr>
        <w:tabs>
          <w:tab w:val="num" w:pos="-851"/>
          <w:tab w:val="left" w:pos="-426"/>
        </w:tabs>
        <w:ind w:firstLine="709"/>
        <w:contextualSpacing/>
        <w:jc w:val="both"/>
        <w:rPr>
          <w:rFonts w:cs="Times New Roman"/>
        </w:rPr>
      </w:pPr>
      <w:bookmarkStart w:id="69" w:name="dst1273"/>
      <w:bookmarkEnd w:id="69"/>
      <w:r w:rsidRPr="00F77A21">
        <w:rPr>
          <w:rFonts w:cs="Times New Roman"/>
        </w:rPr>
        <w:t>линейные объекты федерального и регионального значения, обеспечивающие деятельность субъектов естественных монополий;</w:t>
      </w:r>
    </w:p>
    <w:p w:rsidR="00F77A21" w:rsidRPr="00F77A21" w:rsidRDefault="00F77A21" w:rsidP="00F77A21">
      <w:pPr>
        <w:tabs>
          <w:tab w:val="num" w:pos="-851"/>
          <w:tab w:val="left" w:pos="-426"/>
        </w:tabs>
        <w:ind w:firstLine="709"/>
        <w:contextualSpacing/>
        <w:jc w:val="both"/>
        <w:rPr>
          <w:rFonts w:cs="Times New Roman"/>
        </w:rPr>
      </w:pPr>
      <w:bookmarkStart w:id="70" w:name="dst1274"/>
      <w:bookmarkEnd w:id="70"/>
      <w:r w:rsidRPr="00F77A21">
        <w:rPr>
          <w:rFonts w:cs="Times New Roman"/>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F77A21" w:rsidRPr="00F77A21" w:rsidRDefault="00F77A21" w:rsidP="00F77A21">
      <w:pPr>
        <w:tabs>
          <w:tab w:val="num" w:pos="-851"/>
          <w:tab w:val="left" w:pos="-426"/>
        </w:tabs>
        <w:ind w:firstLine="709"/>
        <w:contextualSpacing/>
        <w:jc w:val="both"/>
        <w:rPr>
          <w:rFonts w:cs="Times New Roman"/>
        </w:rPr>
      </w:pPr>
      <w:bookmarkStart w:id="71" w:name="dst1275"/>
      <w:bookmarkEnd w:id="71"/>
      <w:r w:rsidRPr="00F77A21">
        <w:rPr>
          <w:rFonts w:cs="Times New Roman"/>
        </w:rPr>
        <w:t>автомобильные дороги федерального, регионального или межмуниципального, местного значения;</w:t>
      </w:r>
    </w:p>
    <w:p w:rsidR="00F77A21" w:rsidRDefault="00F77A21" w:rsidP="00F77A21">
      <w:pPr>
        <w:tabs>
          <w:tab w:val="num" w:pos="-851"/>
          <w:tab w:val="left" w:pos="-426"/>
        </w:tabs>
        <w:ind w:firstLine="709"/>
        <w:contextualSpacing/>
        <w:jc w:val="both"/>
        <w:rPr>
          <w:rFonts w:cs="Times New Roman"/>
        </w:rPr>
      </w:pPr>
      <w:bookmarkStart w:id="72" w:name="dst1276"/>
      <w:bookmarkEnd w:id="72"/>
      <w:r w:rsidRPr="00F77A21">
        <w:rPr>
          <w:rFonts w:cs="Times New Roman"/>
        </w:rPr>
        <w:t>3) иными основаниями, предусмотренными федеральными законами.</w:t>
      </w:r>
    </w:p>
    <w:p w:rsidR="007F5C2E" w:rsidRPr="003B198F" w:rsidRDefault="007F5C2E" w:rsidP="00570EE3">
      <w:pPr>
        <w:pStyle w:val="2"/>
      </w:pPr>
      <w:bookmarkStart w:id="73" w:name="_Toc468262231"/>
      <w:bookmarkStart w:id="74" w:name="_Toc492973640"/>
      <w:bookmarkStart w:id="75" w:name="_Toc529951931"/>
      <w:bookmarkStart w:id="76" w:name="_Toc4763281"/>
      <w:r w:rsidRPr="003B198F">
        <w:t>РАЗДЕЛ 2. ПРОВЕДЕНИЕ ПУБЛИЧНЫХ СЛУШАНИЙ ПО ВОПРОСАМ ЗЕМЛЕПОЛЬЗОВАНИЯ И ЗАСТРОЙКИ</w:t>
      </w:r>
      <w:bookmarkEnd w:id="73"/>
      <w:bookmarkEnd w:id="74"/>
      <w:bookmarkEnd w:id="75"/>
      <w:bookmarkEnd w:id="76"/>
    </w:p>
    <w:p w:rsidR="00707B56" w:rsidRPr="00707B56" w:rsidRDefault="00707B56" w:rsidP="00707B56">
      <w:pPr>
        <w:pStyle w:val="39"/>
      </w:pPr>
      <w:bookmarkStart w:id="77" w:name="_Toc4763282"/>
      <w:bookmarkStart w:id="78" w:name="_Toc468262233"/>
      <w:bookmarkStart w:id="79" w:name="_Toc492973642"/>
      <w:bookmarkStart w:id="80" w:name="_Toc529951933"/>
      <w:r w:rsidRPr="00707B56">
        <w:t>Статья 1</w:t>
      </w:r>
      <w:r>
        <w:t>3</w:t>
      </w:r>
      <w:r w:rsidRPr="00707B56">
        <w:t>. Проведение публичных слушаний по вопросам землепользования и застройки</w:t>
      </w:r>
      <w:bookmarkEnd w:id="77"/>
    </w:p>
    <w:p w:rsidR="00707B56" w:rsidRPr="009B0CA5" w:rsidRDefault="00707B56" w:rsidP="00707B56">
      <w:pPr>
        <w:shd w:val="clear" w:color="auto" w:fill="FFFFFF"/>
        <w:ind w:left="142" w:firstLine="709"/>
        <w:jc w:val="center"/>
        <w:rPr>
          <w:rFonts w:ascii="Arial" w:hAnsi="Arial" w:cs="Arial"/>
          <w:color w:val="FF0000"/>
        </w:rPr>
      </w:pP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1. Публичные слушания по вопросам землепользования и застройки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lastRenderedPageBreak/>
        <w:t xml:space="preserve">2. Публичные слушания по проекту правил землепользования и застройки проводятся Комиссией по землепользованию и застройки.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3. Порядок организации и проведения публичных слушаний определяется Градостроительным кодексом.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4.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5. Обсуждению на публичных слушаниях подлежат:</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проекты правил землепользования и застройки, проект нормативного правового акта о внесении в них изменений;</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 проекты планировки территорий и проекты межевания территорий,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 вопросы предоставления разрешений на условно разрешенный вид использования земельных участков и объектов капитального строительства,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вопросы отклонения от предельных параметров разрешенного строительства, реконструкции объектов капитального строительства.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6. Предложения физических и юридических лиц, заинтересованных по проекту Правил, а также в период реализации Правил направляются в администрацию муниципального образования на имя председателя Комиссии.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7. Правом обсуждения документации по планировке территории на публичных слушаниях обладают лица: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проживающие на территории, применительно к которой подготовлена документация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иные лица, чьи интересы затрагиваются в связи с планируемой реализацией документации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8.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публичных слушаний по предложениям о внесении изменений в правила землепользования и застройки.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9. Комиссия по землепользованию и застройке осуществляет проверку документации по планировке территории на соответствие требованиям. По результатам проверки комиссия принимает соответствующее решение о направлении документации по планировке территории главе муниципального образования.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Глава поселения в течение семи дней со дня поступления документации обеспечивает информирование граждан путем публикации сообщения в местной прессе или путем распространения его иным способом. В сообщении указывается: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lastRenderedPageBreak/>
        <w:t>-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дата, время и место проведения публичного слушания, телефон лица, ответственного за проведение публичного слушания;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дата, время и место предварительного ознакомления с документацией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В случаях, когда решаются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предстоящем публичном слушании.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Дата проведения публичного слушания назначается не позднее двадцати дней со дня публикации, распространения сообщения о его проведении. Срок проведения публичных слушаний со дня оповещения жителей муниципального образования о месте и времени их проведения до дня опубликования заключения о результатах публичных слушаний не может быть менее одного месяца и более трех месяцев.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10. Во время проведения публичного слушания ведется протокол. Участники публичных слушаний вправе представить в Комиссию свои предложения и замечания, касающиеся обсуждаемого вопроса для включения их протокол слушаний. По итогам обсуждений Комиссия готовит заключение, которое вместе с материалами и протоколами публичных слушаний передается Главе муниципального образования </w:t>
      </w:r>
      <w:r>
        <w:rPr>
          <w:rFonts w:cs="Times New Roman"/>
        </w:rPr>
        <w:t>для</w:t>
      </w:r>
      <w:r w:rsidRPr="00707B56">
        <w:rPr>
          <w:rFonts w:cs="Times New Roman"/>
        </w:rPr>
        <w:t xml:space="preserve"> принятия окончательного решения.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11. Г</w:t>
      </w:r>
      <w:r>
        <w:rPr>
          <w:rFonts w:cs="Times New Roman"/>
        </w:rPr>
        <w:t>лава муниципального образования</w:t>
      </w:r>
      <w:r w:rsidRPr="00707B56">
        <w:rPr>
          <w:rFonts w:cs="Times New Roman"/>
        </w:rPr>
        <w:t xml:space="preserve"> в течение десяти дней после представления ему проекта правил землепользования и застройки с учетом протокола публичных слушаний и заключения о результатах публичных слушаний может принять решение о:</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утверждение документации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доработке документации по планировке территории с учетом рекомендаций Комиссии;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 отклонение документации по планировке территории. </w:t>
      </w:r>
    </w:p>
    <w:p w:rsidR="00707B56" w:rsidRDefault="00707B56" w:rsidP="00707B56">
      <w:pPr>
        <w:tabs>
          <w:tab w:val="num" w:pos="-851"/>
          <w:tab w:val="left" w:pos="-426"/>
        </w:tabs>
        <w:ind w:firstLine="709"/>
        <w:contextualSpacing/>
        <w:jc w:val="both"/>
        <w:rPr>
          <w:rFonts w:cs="Times New Roman"/>
        </w:rPr>
      </w:pPr>
      <w:r w:rsidRPr="00707B56">
        <w:rPr>
          <w:rFonts w:cs="Times New Roman"/>
        </w:rPr>
        <w:t>12. Физические и юридические лица могут оспорить в суде решение об утверждении документации по планировке территории.</w:t>
      </w:r>
    </w:p>
    <w:p w:rsidR="007F5C2E" w:rsidRPr="003B198F" w:rsidRDefault="007F5C2E" w:rsidP="00570EE3">
      <w:pPr>
        <w:pStyle w:val="2"/>
      </w:pPr>
      <w:bookmarkStart w:id="81" w:name="_Toc468262237"/>
      <w:bookmarkStart w:id="82" w:name="_Toc492973646"/>
      <w:bookmarkStart w:id="83" w:name="_Toc529951937"/>
      <w:bookmarkStart w:id="84" w:name="_Toc4763283"/>
      <w:bookmarkEnd w:id="78"/>
      <w:bookmarkEnd w:id="79"/>
      <w:bookmarkEnd w:id="80"/>
      <w:r w:rsidRPr="003B198F">
        <w:t>РАЗДЕЛ 3. ИЗМЕНЕНИЕ ВИДОВ РАЗРЕШЕННОГО ИСПОЛЬЗОВАНИЯ ЗЕМЕЛЬНЫХ УЧАСТКОВ И ОБЪЕКТОВ КАПИТАЛЬНОГО СТРОИТЕЛЬСТВА ФИЗИЧЕСКИМИ И ЮРИДИЧЕСКИМИ ЛИЦАМИ</w:t>
      </w:r>
      <w:bookmarkEnd w:id="81"/>
      <w:bookmarkEnd w:id="82"/>
      <w:bookmarkEnd w:id="83"/>
      <w:bookmarkEnd w:id="84"/>
    </w:p>
    <w:p w:rsidR="007F5C2E" w:rsidRPr="003B198F" w:rsidRDefault="007F5C2E" w:rsidP="00D24C16">
      <w:pPr>
        <w:pStyle w:val="39"/>
      </w:pPr>
      <w:bookmarkStart w:id="85" w:name="_Toc468262238"/>
      <w:bookmarkStart w:id="86" w:name="_Toc492973647"/>
      <w:bookmarkStart w:id="87" w:name="_Toc529951938"/>
      <w:bookmarkStart w:id="88" w:name="_Toc4763284"/>
      <w:r w:rsidRPr="003B198F">
        <w:t>Статья 1</w:t>
      </w:r>
      <w:r w:rsidR="00707B56">
        <w:t>4</w:t>
      </w:r>
      <w:r w:rsidRPr="003B198F">
        <w:t>. Изменение видов разрешенного использования земельных участков и объектов капитального строительства</w:t>
      </w:r>
      <w:bookmarkEnd w:id="85"/>
      <w:bookmarkEnd w:id="86"/>
      <w:bookmarkEnd w:id="87"/>
      <w:bookmarkEnd w:id="88"/>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Положения настоящей статьи не применяются в отношении земельных участков, на которые, в соответствии с пунктом 4 статьи 36 Градостроительного кодекса Российской Федерации, не распространяется действие градостроительных регламентов и на земельные участки, для которых, в соответствии с пунктом 6 статьи 36 Градостроительного кодекса Российской Федерации, градостроительные регламенты не подлежит установлению, а также на объекты капитального строительства, расположенные на таких земельных участках.</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собственниками земельных участков, землепользователями, землевладельцами и арендаторами земельных участков, в соответствии с градостроительными регламентами, установленными настоящими Правилами для каждой территориальной зоны, при условии соблюдения требований технических регламентов.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землепользователями, землевладельцами и арендаторами земельных участков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w:t>
      </w:r>
      <w:r w:rsidRPr="003B198F">
        <w:rPr>
          <w:rFonts w:cs="Times New Roman"/>
        </w:rPr>
        <w:lastRenderedPageBreak/>
        <w:t>муниципальных унитарных предприятий, выбираются самостоятельно без дополнительных разрешений и согласований.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подлежит установлению,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5. Самостоятельный выбор вида разрешенного использования или получение разрешения на условно-разрешенный вид использования не исключает прохождения </w:t>
      </w:r>
      <w:r w:rsidR="00F027B1" w:rsidRPr="003B198F">
        <w:rPr>
          <w:rFonts w:cs="Times New Roman"/>
        </w:rPr>
        <w:t>правообладателем процедур</w:t>
      </w:r>
      <w:r w:rsidRPr="003B198F">
        <w:rPr>
          <w:rFonts w:cs="Times New Roman"/>
        </w:rPr>
        <w:t xml:space="preserve">, связанных с оформлением проектной, разрешительной, правоустанавливающей, правоудостоверяющей документации, предусмотренной законодательством Российской Федерации. </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 xml:space="preserve">6.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в настоящих правилах землепользования и застройки, при условии соблюдения требований технических регламентов, санитарных норм и </w:t>
      </w:r>
      <w:r w:rsidR="00F027B1" w:rsidRPr="003B198F">
        <w:rPr>
          <w:rFonts w:cs="Times New Roman"/>
          <w:lang w:eastAsia="zh-CN"/>
        </w:rPr>
        <w:t>правил,</w:t>
      </w:r>
      <w:r w:rsidRPr="003B198F">
        <w:rPr>
          <w:rFonts w:cs="Times New Roman"/>
          <w:lang w:eastAsia="zh-CN"/>
        </w:rPr>
        <w:t xml:space="preserve"> и ограничений, установленных в зонах с особыми условиями использования территорий.</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7. Вид разрешенного использования земельных участков и объектов капитального строительства может быть изменен только на вид разрешенного использования, предусмотренный градостроительным регламентом территориальной зоны, к которой отнесены данные земельные участки и объекты капитального строительства.</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8. Изменение вида разрешенного использования земельных участков и объектов капитального строительства не может быть осуществлено в следующих случаях:</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в случае, если после такого изменения размеры земельного участка не будут соответствовать градостроительному регламенту;</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в случае, если после такого изменения параметры объекта капитального строительства не будут соответствовать градостроительному регламенту.</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9. Изменение видов разрешенного использования земельных участков и объектов капитального строительства, на которые действие градостроительного регламента не распространяется или для которых градостроительные регламенты не подлежит установлению, указанных в пункте 4 статьи 36 и в пункте 6 статьи 36 Градостроительного кодекса Российской Федерации, а также объектов капитального строительства, расположенных на таких земельных участках, осуществляется в соответствии с федеральными законами.</w:t>
      </w:r>
    </w:p>
    <w:p w:rsidR="007F5C2E" w:rsidRPr="003B198F" w:rsidRDefault="007F5C2E" w:rsidP="00D24C16">
      <w:pPr>
        <w:pStyle w:val="39"/>
      </w:pPr>
      <w:bookmarkStart w:id="89" w:name="_Toc468262239"/>
      <w:bookmarkStart w:id="90" w:name="_Toc492973648"/>
      <w:bookmarkStart w:id="91" w:name="_Toc529951939"/>
      <w:bookmarkStart w:id="92" w:name="_Toc4763285"/>
      <w:r w:rsidRPr="003B198F">
        <w:t>Статья 1</w:t>
      </w:r>
      <w:r w:rsidR="00707B56">
        <w:t>5</w:t>
      </w:r>
      <w:r w:rsidRPr="003B198F">
        <w:t>. Порядок предоставления разрешения на условно разрешенный вид использования земельного участка или объекта капитального строительства</w:t>
      </w:r>
      <w:bookmarkEnd w:id="89"/>
      <w:bookmarkEnd w:id="90"/>
      <w:bookmarkEnd w:id="91"/>
      <w:bookmarkEnd w:id="92"/>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Вопрос о предоставлении разрешения на условно разрешенный вид использования подлежит обсуждению на публичных слушаниях.</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2.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3. На основании указанных в пункте 2 настоящей статьи рекомендаций Глава администрации в течение трех дней со дня поступления таких рекомендаций принимает </w:t>
      </w:r>
      <w:r w:rsidRPr="003B198F">
        <w:rPr>
          <w:rFonts w:eastAsia="Arial" w:cs="Times New Roman"/>
        </w:rPr>
        <w:lastRenderedPageBreak/>
        <w:t>решение о предоставлении разрешения на условно разрешенный вид использования или об отказе в предоставлении такого разрешения.</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может быть размещено на официальном сайте</w:t>
      </w:r>
      <w:r w:rsidR="006F4B58">
        <w:rPr>
          <w:rFonts w:eastAsia="Arial" w:cs="Times New Roman"/>
        </w:rPr>
        <w:t xml:space="preserve"> </w:t>
      </w:r>
      <w:r w:rsidR="003A434B">
        <w:rPr>
          <w:rFonts w:eastAsia="Arial" w:cs="Times New Roman"/>
        </w:rPr>
        <w:t>муниципального образования</w:t>
      </w:r>
      <w:r w:rsidR="00506E09" w:rsidRPr="003B198F">
        <w:rPr>
          <w:rFonts w:eastAsia="Arial" w:cs="Times New Roman"/>
        </w:rPr>
        <w:t xml:space="preserve"> (</w:t>
      </w:r>
      <w:r w:rsidRPr="003B198F">
        <w:rPr>
          <w:rFonts w:eastAsia="Arial" w:cs="Times New Roman"/>
        </w:rPr>
        <w:t>при наличии официального сайта) в сети Интернет.</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4.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F5C2E" w:rsidRPr="003B198F" w:rsidRDefault="007F5C2E" w:rsidP="00D24C16">
      <w:pPr>
        <w:pStyle w:val="39"/>
      </w:pPr>
      <w:bookmarkStart w:id="93" w:name="_Toc468262240"/>
      <w:bookmarkStart w:id="94" w:name="_Toc492973649"/>
      <w:bookmarkStart w:id="95" w:name="_Toc529951940"/>
      <w:bookmarkStart w:id="96" w:name="_Toc4763286"/>
      <w:r w:rsidRPr="003B198F">
        <w:t>Статья 1</w:t>
      </w:r>
      <w:r w:rsidR="00707B56">
        <w:t>6</w:t>
      </w:r>
      <w:r w:rsidRPr="003B198F">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93"/>
      <w:bookmarkEnd w:id="94"/>
      <w:bookmarkEnd w:id="95"/>
      <w:bookmarkEnd w:id="96"/>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506E09" w:rsidRPr="003B198F">
        <w:rPr>
          <w:rFonts w:eastAsia="Arial" w:cs="Times New Roman"/>
        </w:rPr>
        <w:t>иные характеристики,</w:t>
      </w:r>
      <w:r w:rsidRPr="003B198F">
        <w:rPr>
          <w:rFonts w:eastAsia="Arial" w:cs="Times New Roman"/>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Основанием для отклонения от предельных параметров разрешенного строительства, реконструкции объектов капительного строительства может </w:t>
      </w:r>
      <w:r w:rsidR="00506E09" w:rsidRPr="003B198F">
        <w:rPr>
          <w:rFonts w:eastAsia="Arial" w:cs="Times New Roman"/>
        </w:rPr>
        <w:t>являться документация</w:t>
      </w:r>
      <w:r w:rsidRPr="003B198F">
        <w:rPr>
          <w:rFonts w:eastAsia="Arial" w:cs="Times New Roman"/>
        </w:rPr>
        <w:t xml:space="preserve"> по планировке территорий.</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4.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Главе администрации.</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5. На основании указанных в пункте 4 настоящей статьи рекомендаций Глава администрации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7.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7F5C2E" w:rsidRPr="003B198F" w:rsidRDefault="007F5C2E" w:rsidP="00570EE3">
      <w:pPr>
        <w:pStyle w:val="2"/>
      </w:pPr>
      <w:bookmarkStart w:id="97" w:name="_Toc468262241"/>
      <w:bookmarkStart w:id="98" w:name="_Toc492973650"/>
      <w:bookmarkStart w:id="99" w:name="_Toc529951941"/>
      <w:bookmarkStart w:id="100" w:name="_Toc4763287"/>
      <w:r w:rsidRPr="003B198F">
        <w:lastRenderedPageBreak/>
        <w:t>РАЗДЕЛ 4. О ПОДГОТОВКЕ ДОКУМЕНТАЦИИ ПО ПЛАНИРОВКЕ ТЕРРИТОРИИ ОРГАНАМИ МЕСТНОГО САМОУПРАВЛЕНИЯ</w:t>
      </w:r>
      <w:bookmarkEnd w:id="97"/>
      <w:bookmarkEnd w:id="98"/>
      <w:bookmarkEnd w:id="99"/>
      <w:bookmarkEnd w:id="100"/>
    </w:p>
    <w:p w:rsidR="00111579" w:rsidRPr="003B198F" w:rsidRDefault="00111579" w:rsidP="00111579">
      <w:pPr>
        <w:pStyle w:val="39"/>
      </w:pPr>
      <w:bookmarkStart w:id="101" w:name="_Toc529951943"/>
      <w:bookmarkStart w:id="102" w:name="_Toc4763288"/>
      <w:bookmarkStart w:id="103" w:name="_Toc468262242"/>
      <w:bookmarkStart w:id="104" w:name="_Toc492973651"/>
      <w:bookmarkStart w:id="105" w:name="_Toc529951942"/>
      <w:r w:rsidRPr="003B198F">
        <w:t>Статья 1</w:t>
      </w:r>
      <w:r>
        <w:t xml:space="preserve">7. </w:t>
      </w:r>
      <w:r w:rsidRPr="003B198F">
        <w:t>Порядок утверждения правил землепользования и застройки</w:t>
      </w:r>
      <w:bookmarkEnd w:id="101"/>
      <w:bookmarkEnd w:id="102"/>
    </w:p>
    <w:p w:rsidR="00111579" w:rsidRPr="003B198F" w:rsidRDefault="00111579" w:rsidP="00111579">
      <w:pPr>
        <w:suppressAutoHyphens w:val="0"/>
        <w:ind w:firstLine="709"/>
        <w:contextualSpacing/>
        <w:jc w:val="both"/>
        <w:rPr>
          <w:rFonts w:cs="Times New Roman"/>
          <w:lang w:eastAsia="zh-CN"/>
        </w:rPr>
      </w:pPr>
      <w:r w:rsidRPr="003B198F">
        <w:rPr>
          <w:rFonts w:cs="Times New Roman"/>
          <w:lang w:eastAsia="zh-CN"/>
        </w:rPr>
        <w:t>1. Правила землепользования и застройки утверждаются представительным органом местного самоуправления, за исключением случаев, предусмотренных </w:t>
      </w:r>
      <w:hyperlink r:id="rId40" w:anchor="dst100981" w:history="1">
        <w:r w:rsidRPr="003B198F">
          <w:rPr>
            <w:rFonts w:cs="Times New Roman"/>
            <w:lang w:eastAsia="zh-CN"/>
          </w:rPr>
          <w:t>статьей 63</w:t>
        </w:r>
      </w:hyperlink>
      <w:r w:rsidRPr="003B198F">
        <w:rPr>
          <w:rFonts w:cs="Times New Roman"/>
          <w:lang w:eastAsia="zh-CN"/>
        </w:rPr>
        <w:t xml:space="preserve">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41" w:anchor="dst222" w:history="1">
        <w:r w:rsidRPr="003B198F">
          <w:rPr>
            <w:rFonts w:cs="Times New Roman"/>
            <w:lang w:eastAsia="zh-CN"/>
          </w:rPr>
          <w:t>законом</w:t>
        </w:r>
      </w:hyperlink>
      <w:r w:rsidRPr="003B198F">
        <w:rPr>
          <w:rFonts w:cs="Times New Roman"/>
          <w:lang w:eastAsia="zh-CN"/>
        </w:rPr>
        <w:t> от 25 июня 2002 года N 73-ФЗ "Об объектах культурного наследия (памятниках истории и культуры) народов Российской Федерации".</w:t>
      </w:r>
    </w:p>
    <w:p w:rsidR="00111579" w:rsidRPr="003B198F" w:rsidRDefault="00111579" w:rsidP="00111579">
      <w:pPr>
        <w:suppressAutoHyphens w:val="0"/>
        <w:ind w:firstLine="709"/>
        <w:contextualSpacing/>
        <w:jc w:val="both"/>
        <w:rPr>
          <w:rFonts w:cs="Times New Roman"/>
          <w:lang w:eastAsia="zh-CN"/>
        </w:rPr>
      </w:pPr>
      <w:bookmarkStart w:id="106" w:name="dst2192"/>
      <w:bookmarkEnd w:id="106"/>
      <w:r w:rsidRPr="003B198F">
        <w:rPr>
          <w:rFonts w:cs="Times New Roman"/>
          <w:lang w:eastAsia="zh-CN"/>
        </w:rPr>
        <w:t>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w:t>
      </w:r>
    </w:p>
    <w:p w:rsidR="00111579" w:rsidRPr="003B198F" w:rsidRDefault="00111579" w:rsidP="00111579">
      <w:pPr>
        <w:suppressAutoHyphens w:val="0"/>
        <w:ind w:firstLine="709"/>
        <w:contextualSpacing/>
        <w:jc w:val="both"/>
        <w:rPr>
          <w:rFonts w:cs="Times New Roman"/>
          <w:lang w:eastAsia="zh-CN"/>
        </w:rPr>
      </w:pPr>
      <w:bookmarkStart w:id="107" w:name="dst101024"/>
      <w:bookmarkEnd w:id="107"/>
      <w:r w:rsidRPr="003B198F">
        <w:rPr>
          <w:rFonts w:cs="Times New Roman"/>
          <w:lang w:eastAsia="zh-CN"/>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официальном сайте городского округа (при наличии официального сайта городского округа) в сети "Интернет".</w:t>
      </w:r>
    </w:p>
    <w:p w:rsidR="00111579" w:rsidRPr="003B198F" w:rsidRDefault="00111579" w:rsidP="00111579">
      <w:pPr>
        <w:suppressAutoHyphens w:val="0"/>
        <w:ind w:firstLine="709"/>
        <w:contextualSpacing/>
        <w:jc w:val="both"/>
        <w:rPr>
          <w:rFonts w:cs="Times New Roman"/>
          <w:lang w:eastAsia="zh-CN"/>
        </w:rPr>
      </w:pPr>
      <w:bookmarkStart w:id="108" w:name="dst1968"/>
      <w:bookmarkEnd w:id="108"/>
      <w:r w:rsidRPr="003B198F">
        <w:rPr>
          <w:rFonts w:cs="Times New Roman"/>
          <w:lang w:eastAsia="zh-CN"/>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В случае, если установленная в соответствии с Воздушным </w:t>
      </w:r>
      <w:hyperlink r:id="rId42" w:anchor="dst0" w:history="1">
        <w:r w:rsidRPr="003B198F">
          <w:rPr>
            <w:rFonts w:cs="Times New Roman"/>
            <w:lang w:eastAsia="zh-CN"/>
          </w:rPr>
          <w:t>кодексом</w:t>
        </w:r>
      </w:hyperlink>
      <w:r w:rsidRPr="003B198F">
        <w:rPr>
          <w:rFonts w:cs="Times New Roman"/>
          <w:lang w:eastAsia="zh-CN"/>
        </w:rPr>
        <w:t> Российской Федерации приаэродромная территория полностью или частично расположена в границах</w:t>
      </w:r>
      <w:r>
        <w:rPr>
          <w:rFonts w:cs="Times New Roman"/>
          <w:lang w:eastAsia="zh-CN"/>
        </w:rPr>
        <w:t xml:space="preserve"> муниципального образования</w:t>
      </w:r>
      <w:r w:rsidRPr="003B198F">
        <w:rPr>
          <w:rFonts w:cs="Times New Roman"/>
          <w:lang w:eastAsia="zh-CN"/>
        </w:rPr>
        <w:t>, орган местного самоуправления такого</w:t>
      </w:r>
      <w:r>
        <w:rPr>
          <w:rFonts w:cs="Times New Roman"/>
          <w:lang w:eastAsia="zh-CN"/>
        </w:rPr>
        <w:t xml:space="preserve"> муниципального образования</w:t>
      </w:r>
      <w:r w:rsidRPr="003B198F">
        <w:rPr>
          <w:rFonts w:cs="Times New Roman"/>
          <w:lang w:eastAsia="zh-CN"/>
        </w:rPr>
        <w:t xml:space="preserve"> 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rsidR="00111579" w:rsidRPr="003B198F" w:rsidRDefault="00111579" w:rsidP="00111579">
      <w:pPr>
        <w:suppressAutoHyphens w:val="0"/>
        <w:ind w:firstLine="709"/>
        <w:contextualSpacing/>
        <w:jc w:val="both"/>
        <w:rPr>
          <w:rFonts w:cs="Times New Roman"/>
          <w:lang w:eastAsia="zh-CN"/>
        </w:rPr>
      </w:pPr>
      <w:bookmarkStart w:id="109" w:name="dst100514"/>
      <w:bookmarkEnd w:id="109"/>
      <w:r w:rsidRPr="003B198F">
        <w:rPr>
          <w:rFonts w:cs="Times New Roman"/>
          <w:lang w:eastAsia="zh-CN"/>
        </w:rPr>
        <w:t>4. Физические и юридические лица вправе оспорить решение об утверждении правил землепользования и застройки в судебном порядке.</w:t>
      </w:r>
    </w:p>
    <w:p w:rsidR="00111579" w:rsidRPr="003B198F" w:rsidRDefault="00111579" w:rsidP="00111579">
      <w:pPr>
        <w:suppressAutoHyphens w:val="0"/>
        <w:ind w:firstLine="709"/>
        <w:contextualSpacing/>
        <w:jc w:val="both"/>
        <w:rPr>
          <w:rFonts w:cs="Times New Roman"/>
          <w:lang w:eastAsia="zh-CN"/>
        </w:rPr>
      </w:pPr>
      <w:bookmarkStart w:id="110" w:name="dst2311"/>
      <w:bookmarkEnd w:id="110"/>
      <w:r w:rsidRPr="003B198F">
        <w:rPr>
          <w:rFonts w:cs="Times New Roman"/>
          <w:lang w:eastAsia="zh-CN"/>
        </w:rPr>
        <w:t xml:space="preserve">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w:t>
      </w:r>
      <w:r w:rsidRPr="003B198F">
        <w:rPr>
          <w:rFonts w:cs="Times New Roman"/>
          <w:lang w:eastAsia="zh-CN"/>
        </w:rPr>
        <w:lastRenderedPageBreak/>
        <w:t>планирования субъекта Российской Федерации, утвержденным до утверждения правил землепользования и застройки.</w:t>
      </w:r>
    </w:p>
    <w:p w:rsidR="00111579" w:rsidRPr="003B198F" w:rsidRDefault="00111579" w:rsidP="00111579">
      <w:pPr>
        <w:suppressAutoHyphens w:val="0"/>
        <w:ind w:firstLine="709"/>
        <w:contextualSpacing/>
        <w:jc w:val="both"/>
        <w:rPr>
          <w:rFonts w:cs="Times New Roman"/>
          <w:lang w:eastAsia="zh-CN"/>
        </w:rPr>
      </w:pPr>
      <w:bookmarkStart w:id="111" w:name="dst2097"/>
      <w:bookmarkEnd w:id="111"/>
      <w:r w:rsidRPr="003B198F">
        <w:rPr>
          <w:rFonts w:cs="Times New Roman"/>
          <w:lang w:eastAsia="zh-CN"/>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7F5C2E" w:rsidRPr="003B198F" w:rsidRDefault="007F5C2E" w:rsidP="00D24C16">
      <w:pPr>
        <w:pStyle w:val="39"/>
      </w:pPr>
      <w:bookmarkStart w:id="112" w:name="_Toc4763289"/>
      <w:r w:rsidRPr="003B198F">
        <w:t>Статья 1</w:t>
      </w:r>
      <w:r w:rsidR="00111579">
        <w:t>8</w:t>
      </w:r>
      <w:r w:rsidR="00707B56">
        <w:t>.</w:t>
      </w:r>
      <w:r w:rsidRPr="003B198F">
        <w:t xml:space="preserve"> Порядок подготовки документации по планировке территории</w:t>
      </w:r>
      <w:bookmarkEnd w:id="103"/>
      <w:bookmarkEnd w:id="104"/>
      <w:bookmarkEnd w:id="105"/>
      <w:bookmarkEnd w:id="112"/>
    </w:p>
    <w:p w:rsidR="009920A8" w:rsidRPr="003B198F" w:rsidRDefault="009920A8" w:rsidP="009920A8">
      <w:pPr>
        <w:suppressAutoHyphens w:val="0"/>
        <w:ind w:firstLine="709"/>
        <w:contextualSpacing/>
        <w:jc w:val="both"/>
        <w:rPr>
          <w:rFonts w:cs="Times New Roman"/>
          <w:lang w:eastAsia="zh-CN"/>
        </w:rPr>
      </w:pPr>
      <w:bookmarkStart w:id="113" w:name="_Toc421696717"/>
      <w:bookmarkStart w:id="114" w:name="_Toc468262243"/>
      <w:bookmarkStart w:id="115" w:name="_Toc492973652"/>
      <w:r w:rsidRPr="003B198F">
        <w:rPr>
          <w:rFonts w:cs="Times New Roman"/>
          <w:lang w:eastAsia="zh-CN"/>
        </w:rP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9920A8" w:rsidRPr="003B198F" w:rsidRDefault="009920A8" w:rsidP="009920A8">
      <w:pPr>
        <w:suppressAutoHyphens w:val="0"/>
        <w:ind w:firstLine="709"/>
        <w:contextualSpacing/>
        <w:jc w:val="both"/>
        <w:rPr>
          <w:rFonts w:cs="Times New Roman"/>
          <w:lang w:eastAsia="zh-CN"/>
        </w:rPr>
      </w:pPr>
      <w:bookmarkStart w:id="116" w:name="dst100489"/>
      <w:bookmarkEnd w:id="116"/>
      <w:r w:rsidRPr="003B198F">
        <w:rPr>
          <w:rFonts w:cs="Times New Roman"/>
          <w:lang w:eastAsia="zh-CN"/>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9920A8" w:rsidRPr="003B198F" w:rsidRDefault="009920A8" w:rsidP="009920A8">
      <w:pPr>
        <w:suppressAutoHyphens w:val="0"/>
        <w:ind w:firstLine="709"/>
        <w:contextualSpacing/>
        <w:jc w:val="both"/>
        <w:rPr>
          <w:rFonts w:cs="Times New Roman"/>
          <w:lang w:eastAsia="zh-CN"/>
        </w:rPr>
      </w:pPr>
      <w:r w:rsidRPr="003B198F">
        <w:rPr>
          <w:rFonts w:cs="Times New Roman"/>
          <w:lang w:eastAsia="zh-CN"/>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9920A8" w:rsidRPr="003B198F" w:rsidRDefault="009920A8" w:rsidP="009920A8">
      <w:pPr>
        <w:suppressAutoHyphens w:val="0"/>
        <w:ind w:firstLine="709"/>
        <w:contextualSpacing/>
        <w:jc w:val="both"/>
        <w:rPr>
          <w:rFonts w:cs="Times New Roman"/>
          <w:lang w:eastAsia="zh-CN"/>
        </w:rPr>
      </w:pPr>
      <w:bookmarkStart w:id="117" w:name="dst1345"/>
      <w:bookmarkEnd w:id="117"/>
      <w:r w:rsidRPr="003B198F">
        <w:rPr>
          <w:rFonts w:cs="Times New Roman"/>
          <w:lang w:eastAsia="zh-CN"/>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9920A8" w:rsidRPr="003B198F" w:rsidRDefault="009920A8" w:rsidP="009920A8">
      <w:pPr>
        <w:suppressAutoHyphens w:val="0"/>
        <w:ind w:firstLine="709"/>
        <w:contextualSpacing/>
        <w:jc w:val="both"/>
        <w:rPr>
          <w:rFonts w:cs="Times New Roman"/>
          <w:lang w:eastAsia="zh-CN"/>
        </w:rPr>
      </w:pPr>
      <w:bookmarkStart w:id="118" w:name="dst100491"/>
      <w:bookmarkEnd w:id="118"/>
      <w:r w:rsidRPr="003B198F">
        <w:rPr>
          <w:rFonts w:cs="Times New Roman"/>
          <w:lang w:eastAsia="zh-CN"/>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9920A8" w:rsidRPr="003B198F" w:rsidRDefault="009920A8" w:rsidP="009920A8">
      <w:pPr>
        <w:suppressAutoHyphens w:val="0"/>
        <w:ind w:firstLine="709"/>
        <w:contextualSpacing/>
        <w:jc w:val="both"/>
        <w:rPr>
          <w:rFonts w:cs="Times New Roman"/>
          <w:lang w:eastAsia="zh-CN"/>
        </w:rPr>
      </w:pPr>
      <w:bookmarkStart w:id="119" w:name="dst100492"/>
      <w:bookmarkEnd w:id="119"/>
      <w:r w:rsidRPr="003B198F">
        <w:rPr>
          <w:rFonts w:cs="Times New Roman"/>
          <w:lang w:eastAsia="zh-CN"/>
        </w:rPr>
        <w:t>5.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9920A8" w:rsidRPr="003B198F" w:rsidRDefault="009920A8" w:rsidP="009920A8">
      <w:pPr>
        <w:suppressAutoHyphens w:val="0"/>
        <w:ind w:firstLine="709"/>
        <w:contextualSpacing/>
        <w:jc w:val="both"/>
        <w:rPr>
          <w:rFonts w:cs="Times New Roman"/>
          <w:lang w:eastAsia="zh-CN"/>
        </w:rPr>
      </w:pPr>
      <w:bookmarkStart w:id="120" w:name="dst2184"/>
      <w:bookmarkEnd w:id="120"/>
      <w:r w:rsidRPr="003B198F">
        <w:rPr>
          <w:rFonts w:cs="Times New Roman"/>
          <w:lang w:eastAsia="zh-CN"/>
        </w:rPr>
        <w:t>6.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9920A8" w:rsidRPr="003B198F" w:rsidRDefault="009920A8" w:rsidP="009920A8">
      <w:pPr>
        <w:suppressAutoHyphens w:val="0"/>
        <w:ind w:firstLine="709"/>
        <w:contextualSpacing/>
        <w:jc w:val="both"/>
        <w:rPr>
          <w:rFonts w:cs="Times New Roman"/>
          <w:lang w:eastAsia="zh-CN"/>
        </w:rPr>
      </w:pPr>
      <w:bookmarkStart w:id="121" w:name="dst101023"/>
      <w:bookmarkEnd w:id="121"/>
      <w:r w:rsidRPr="003B198F">
        <w:rPr>
          <w:rFonts w:cs="Times New Roman"/>
          <w:lang w:eastAsia="zh-CN"/>
        </w:rPr>
        <w:t>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w:t>
      </w:r>
      <w:r w:rsidR="006F4B58">
        <w:rPr>
          <w:rFonts w:cs="Times New Roman"/>
          <w:lang w:eastAsia="zh-CN"/>
        </w:rPr>
        <w:t xml:space="preserve"> </w:t>
      </w:r>
      <w:r w:rsidR="003A434B">
        <w:rPr>
          <w:rFonts w:cs="Times New Roman"/>
          <w:lang w:eastAsia="zh-CN"/>
        </w:rPr>
        <w:t xml:space="preserve">муниципального </w:t>
      </w:r>
      <w:r w:rsidR="003A434B">
        <w:rPr>
          <w:rFonts w:cs="Times New Roman"/>
          <w:lang w:eastAsia="zh-CN"/>
        </w:rPr>
        <w:lastRenderedPageBreak/>
        <w:t>образования</w:t>
      </w:r>
      <w:r w:rsidRPr="003B198F">
        <w:rPr>
          <w:rFonts w:cs="Times New Roman"/>
          <w:lang w:eastAsia="zh-CN"/>
        </w:rPr>
        <w:t xml:space="preserve"> (при наличии официального сайта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в сети "Интернет". Сообщение о принятии такого решения также может быть распространено по радио и телевидению.</w:t>
      </w:r>
    </w:p>
    <w:p w:rsidR="009920A8" w:rsidRPr="003B198F" w:rsidRDefault="009920A8" w:rsidP="009920A8">
      <w:pPr>
        <w:suppressAutoHyphens w:val="0"/>
        <w:ind w:firstLine="709"/>
        <w:contextualSpacing/>
        <w:jc w:val="both"/>
        <w:rPr>
          <w:rFonts w:cs="Times New Roman"/>
          <w:lang w:eastAsia="zh-CN"/>
        </w:rPr>
      </w:pPr>
      <w:bookmarkStart w:id="122" w:name="dst1963"/>
      <w:bookmarkEnd w:id="122"/>
      <w:r w:rsidRPr="003B198F">
        <w:rPr>
          <w:rFonts w:cs="Times New Roman"/>
          <w:lang w:eastAsia="zh-CN"/>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9920A8" w:rsidRPr="003B198F" w:rsidRDefault="009920A8" w:rsidP="009920A8">
      <w:pPr>
        <w:suppressAutoHyphens w:val="0"/>
        <w:ind w:firstLine="709"/>
        <w:contextualSpacing/>
        <w:jc w:val="both"/>
        <w:rPr>
          <w:rFonts w:cs="Times New Roman"/>
          <w:lang w:eastAsia="zh-CN"/>
        </w:rPr>
      </w:pPr>
      <w:bookmarkStart w:id="123" w:name="dst100495"/>
      <w:bookmarkEnd w:id="123"/>
      <w:r w:rsidRPr="003B198F">
        <w:rPr>
          <w:rFonts w:cs="Times New Roman"/>
          <w:lang w:eastAsia="zh-CN"/>
        </w:rPr>
        <w:t>8. В указанном в </w:t>
      </w:r>
      <w:hyperlink r:id="rId43" w:anchor="dst100494" w:history="1">
        <w:r w:rsidRPr="003B198F">
          <w:rPr>
            <w:rFonts w:cs="Times New Roman"/>
            <w:lang w:eastAsia="zh-CN"/>
          </w:rPr>
          <w:t>части 7</w:t>
        </w:r>
      </w:hyperlink>
      <w:r w:rsidRPr="003B198F">
        <w:rPr>
          <w:rFonts w:cs="Times New Roman"/>
          <w:lang w:eastAsia="zh-CN"/>
        </w:rPr>
        <w:t> настоящей статьи сообщении о принятии решения о подготовке проекта правил землепользования и застройки указываются:</w:t>
      </w:r>
    </w:p>
    <w:p w:rsidR="009920A8" w:rsidRPr="003B198F" w:rsidRDefault="009920A8" w:rsidP="009920A8">
      <w:pPr>
        <w:suppressAutoHyphens w:val="0"/>
        <w:ind w:firstLine="709"/>
        <w:contextualSpacing/>
        <w:jc w:val="both"/>
        <w:rPr>
          <w:rFonts w:cs="Times New Roman"/>
          <w:lang w:eastAsia="zh-CN"/>
        </w:rPr>
      </w:pPr>
      <w:bookmarkStart w:id="124" w:name="dst100496"/>
      <w:bookmarkEnd w:id="124"/>
      <w:r w:rsidRPr="003B198F">
        <w:rPr>
          <w:rFonts w:cs="Times New Roman"/>
          <w:lang w:eastAsia="zh-CN"/>
        </w:rPr>
        <w:t>1) состав и порядок деятельности комиссии;</w:t>
      </w:r>
    </w:p>
    <w:p w:rsidR="009920A8" w:rsidRPr="003B198F" w:rsidRDefault="009920A8" w:rsidP="009920A8">
      <w:pPr>
        <w:suppressAutoHyphens w:val="0"/>
        <w:ind w:firstLine="709"/>
        <w:contextualSpacing/>
        <w:jc w:val="both"/>
        <w:rPr>
          <w:rFonts w:cs="Times New Roman"/>
          <w:lang w:eastAsia="zh-CN"/>
        </w:rPr>
      </w:pPr>
      <w:bookmarkStart w:id="125" w:name="dst100497"/>
      <w:bookmarkEnd w:id="125"/>
      <w:r w:rsidRPr="003B198F">
        <w:rPr>
          <w:rFonts w:cs="Times New Roman"/>
          <w:lang w:eastAsia="zh-CN"/>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9920A8" w:rsidRPr="003B198F" w:rsidRDefault="009920A8" w:rsidP="009920A8">
      <w:pPr>
        <w:suppressAutoHyphens w:val="0"/>
        <w:ind w:firstLine="709"/>
        <w:contextualSpacing/>
        <w:jc w:val="both"/>
        <w:rPr>
          <w:rFonts w:cs="Times New Roman"/>
          <w:lang w:eastAsia="zh-CN"/>
        </w:rPr>
      </w:pPr>
      <w:bookmarkStart w:id="126" w:name="dst100498"/>
      <w:bookmarkEnd w:id="126"/>
      <w:r w:rsidRPr="003B198F">
        <w:rPr>
          <w:rFonts w:cs="Times New Roman"/>
          <w:lang w:eastAsia="zh-CN"/>
        </w:rPr>
        <w:t>3) порядок и сроки проведения работ по подготовке проекта правил землепользования и застройки;</w:t>
      </w:r>
    </w:p>
    <w:p w:rsidR="009920A8" w:rsidRPr="003B198F" w:rsidRDefault="009920A8" w:rsidP="009920A8">
      <w:pPr>
        <w:suppressAutoHyphens w:val="0"/>
        <w:ind w:firstLine="709"/>
        <w:contextualSpacing/>
        <w:jc w:val="both"/>
        <w:rPr>
          <w:rFonts w:cs="Times New Roman"/>
          <w:lang w:eastAsia="zh-CN"/>
        </w:rPr>
      </w:pPr>
      <w:bookmarkStart w:id="127" w:name="dst100499"/>
      <w:bookmarkEnd w:id="127"/>
      <w:r w:rsidRPr="003B198F">
        <w:rPr>
          <w:rFonts w:cs="Times New Roman"/>
          <w:lang w:eastAsia="zh-CN"/>
        </w:rPr>
        <w:t>4) порядок направления в комиссию предложений заинтересованных лиц по подготовке проекта правил землепользования и застройки;</w:t>
      </w:r>
    </w:p>
    <w:p w:rsidR="009920A8" w:rsidRPr="003B198F" w:rsidRDefault="009920A8" w:rsidP="009920A8">
      <w:pPr>
        <w:suppressAutoHyphens w:val="0"/>
        <w:ind w:firstLine="709"/>
        <w:contextualSpacing/>
        <w:jc w:val="both"/>
        <w:rPr>
          <w:rFonts w:cs="Times New Roman"/>
          <w:lang w:eastAsia="zh-CN"/>
        </w:rPr>
      </w:pPr>
      <w:bookmarkStart w:id="128" w:name="dst100500"/>
      <w:bookmarkEnd w:id="128"/>
      <w:r w:rsidRPr="003B198F">
        <w:rPr>
          <w:rFonts w:cs="Times New Roman"/>
          <w:lang w:eastAsia="zh-CN"/>
        </w:rPr>
        <w:t>5) иные вопросы организации работ.</w:t>
      </w:r>
    </w:p>
    <w:p w:rsidR="009920A8" w:rsidRPr="003B198F" w:rsidRDefault="009920A8" w:rsidP="009920A8">
      <w:pPr>
        <w:suppressAutoHyphens w:val="0"/>
        <w:ind w:firstLine="709"/>
        <w:contextualSpacing/>
        <w:jc w:val="both"/>
        <w:rPr>
          <w:rFonts w:cs="Times New Roman"/>
          <w:lang w:eastAsia="zh-CN"/>
        </w:rPr>
      </w:pPr>
      <w:bookmarkStart w:id="129" w:name="dst626"/>
      <w:bookmarkEnd w:id="129"/>
      <w:r w:rsidRPr="003B198F">
        <w:rPr>
          <w:rFonts w:cs="Times New Roman"/>
          <w:lang w:eastAsia="zh-CN"/>
        </w:rPr>
        <w:t>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w:t>
      </w:r>
      <w:hyperlink r:id="rId44" w:anchor="dst100010" w:history="1">
        <w:r w:rsidRPr="003B198F">
          <w:rPr>
            <w:rFonts w:cs="Times New Roman"/>
            <w:lang w:eastAsia="zh-CN"/>
          </w:rPr>
          <w:t>согласованию</w:t>
        </w:r>
      </w:hyperlink>
      <w:r w:rsidR="007320DE">
        <w:rPr>
          <w:rFonts w:cs="Times New Roman"/>
          <w:lang w:eastAsia="zh-CN"/>
        </w:rPr>
        <w:t xml:space="preserve"> </w:t>
      </w:r>
      <w:r w:rsidRPr="003B198F">
        <w:rPr>
          <w:rFonts w:cs="Times New Roman"/>
          <w:lang w:eastAsia="zh-CN"/>
        </w:rPr>
        <w:t>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45" w:anchor="dst222" w:history="1">
        <w:r w:rsidRPr="003B198F">
          <w:rPr>
            <w:rFonts w:cs="Times New Roman"/>
            <w:lang w:eastAsia="zh-CN"/>
          </w:rPr>
          <w:t>законом</w:t>
        </w:r>
      </w:hyperlink>
      <w:r w:rsidRPr="003B198F">
        <w:rPr>
          <w:rFonts w:cs="Times New Roman"/>
          <w:lang w:eastAsia="zh-CN"/>
        </w:rPr>
        <w:t> от 25 июня 2002 года N 73-ФЗ "Об объектах культурного наследия (памятниках истории и культуры) народов Российской Федерации".</w:t>
      </w:r>
    </w:p>
    <w:p w:rsidR="009920A8" w:rsidRPr="003B198F" w:rsidRDefault="009920A8" w:rsidP="009920A8">
      <w:pPr>
        <w:suppressAutoHyphens w:val="0"/>
        <w:ind w:firstLine="709"/>
        <w:contextualSpacing/>
        <w:jc w:val="both"/>
        <w:rPr>
          <w:rFonts w:cs="Times New Roman"/>
          <w:lang w:eastAsia="zh-CN"/>
        </w:rPr>
      </w:pPr>
      <w:bookmarkStart w:id="130" w:name="dst2185"/>
      <w:bookmarkEnd w:id="130"/>
      <w:r w:rsidRPr="003B198F">
        <w:rPr>
          <w:rFonts w:cs="Times New Roman"/>
          <w:lang w:eastAsia="zh-CN"/>
        </w:rPr>
        <w:t>8.2. Проект правил землепользования и застройки, подготовленный применительно к территории</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в границах которого полностью или частично расположена приаэродромная территория, не позднее чем по истечении десяти дней с даты принятия решения о проведении общественных обсуждений или публичных слушаний по такому проекту в соответствии с </w:t>
      </w:r>
      <w:hyperlink r:id="rId46" w:anchor="dst2186" w:history="1">
        <w:r w:rsidRPr="003B198F">
          <w:rPr>
            <w:rFonts w:cs="Times New Roman"/>
            <w:lang w:eastAsia="zh-CN"/>
          </w:rPr>
          <w:t>частью 11</w:t>
        </w:r>
      </w:hyperlink>
      <w:r w:rsidRPr="003B198F">
        <w:rPr>
          <w:rFonts w:cs="Times New Roman"/>
          <w:lang w:eastAsia="zh-CN"/>
        </w:rPr>
        <w:t> настоящей статьи подлежит направлению в уполномоченный Правительством Российской Федерации федеральный орган исполнительной власти.</w:t>
      </w:r>
    </w:p>
    <w:p w:rsidR="009920A8" w:rsidRPr="003B198F" w:rsidRDefault="009920A8" w:rsidP="009920A8">
      <w:pPr>
        <w:suppressAutoHyphens w:val="0"/>
        <w:ind w:firstLine="709"/>
        <w:contextualSpacing/>
        <w:jc w:val="both"/>
        <w:rPr>
          <w:rFonts w:cs="Times New Roman"/>
          <w:lang w:eastAsia="zh-CN"/>
        </w:rPr>
      </w:pPr>
      <w:bookmarkStart w:id="131" w:name="dst1965"/>
      <w:bookmarkEnd w:id="131"/>
      <w:r w:rsidRPr="003B198F">
        <w:rPr>
          <w:rFonts w:cs="Times New Roman"/>
          <w:lang w:eastAsia="zh-CN"/>
        </w:rPr>
        <w:t>8.3. Уполномоченный Правительством Российской Федерации федеральный орган исполнительной власти в случае, если проект правил землепользования и застройки противоречит ограничениям использования объектов недвижимости, установленным на приаэродромной территории, не позднее чем по истечении десяти дней с даты поступления проекта правил землепользования и застройки направляет в орган местного самоуправления соответствующего</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предписание о приведении проекта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которое подлежит обязательному исполнению при утверждении правил землепользования и застройки. Указанное предписание может быть обжаловано органом местного самоуправления соответствующего</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в суд.</w:t>
      </w:r>
    </w:p>
    <w:p w:rsidR="009920A8" w:rsidRPr="003B198F" w:rsidRDefault="009920A8" w:rsidP="009920A8">
      <w:pPr>
        <w:suppressAutoHyphens w:val="0"/>
        <w:ind w:firstLine="709"/>
        <w:contextualSpacing/>
        <w:jc w:val="both"/>
        <w:rPr>
          <w:rFonts w:cs="Times New Roman"/>
          <w:lang w:eastAsia="zh-CN"/>
        </w:rPr>
      </w:pPr>
      <w:bookmarkStart w:id="132" w:name="dst2310"/>
      <w:bookmarkEnd w:id="132"/>
      <w:r w:rsidRPr="003B198F">
        <w:rPr>
          <w:rFonts w:cs="Times New Roman"/>
          <w:lang w:eastAsia="zh-CN"/>
        </w:rP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w:t>
      </w:r>
    </w:p>
    <w:p w:rsidR="009920A8" w:rsidRPr="003B198F" w:rsidRDefault="009920A8" w:rsidP="009920A8">
      <w:pPr>
        <w:suppressAutoHyphens w:val="0"/>
        <w:ind w:firstLine="709"/>
        <w:contextualSpacing/>
        <w:jc w:val="both"/>
        <w:rPr>
          <w:rFonts w:cs="Times New Roman"/>
          <w:lang w:eastAsia="zh-CN"/>
        </w:rPr>
      </w:pPr>
      <w:bookmarkStart w:id="133" w:name="dst100502"/>
      <w:bookmarkEnd w:id="133"/>
      <w:r w:rsidRPr="003B198F">
        <w:rPr>
          <w:rFonts w:cs="Times New Roman"/>
          <w:lang w:eastAsia="zh-CN"/>
        </w:rPr>
        <w:lastRenderedPageBreak/>
        <w:t>10. По результатам указанной в </w:t>
      </w:r>
      <w:hyperlink r:id="rId47" w:anchor="dst100501" w:history="1">
        <w:r w:rsidRPr="003B198F">
          <w:rPr>
            <w:rFonts w:cs="Times New Roman"/>
            <w:lang w:eastAsia="zh-CN"/>
          </w:rPr>
          <w:t>части 9</w:t>
        </w:r>
      </w:hyperlink>
      <w:r w:rsidRPr="003B198F">
        <w:rPr>
          <w:rFonts w:cs="Times New Roman"/>
          <w:lang w:eastAsia="zh-CN"/>
        </w:rPr>
        <w:t> настоящей статьи проверки орган местного самоуправления направляет проект правил землепользования и застройки главе</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или в случае обнаружения его несоответствия требованиям и документам, указанным в </w:t>
      </w:r>
      <w:hyperlink r:id="rId48" w:anchor="dst100501" w:history="1">
        <w:r w:rsidRPr="003B198F">
          <w:rPr>
            <w:rFonts w:cs="Times New Roman"/>
            <w:lang w:eastAsia="zh-CN"/>
          </w:rPr>
          <w:t>части 9</w:t>
        </w:r>
      </w:hyperlink>
      <w:r w:rsidRPr="003B198F">
        <w:rPr>
          <w:rFonts w:cs="Times New Roman"/>
          <w:lang w:eastAsia="zh-CN"/>
        </w:rPr>
        <w:t> настоящей статьи, в комиссию на доработку.</w:t>
      </w:r>
    </w:p>
    <w:p w:rsidR="009920A8" w:rsidRPr="003B198F" w:rsidRDefault="009920A8" w:rsidP="009920A8">
      <w:pPr>
        <w:suppressAutoHyphens w:val="0"/>
        <w:ind w:firstLine="709"/>
        <w:contextualSpacing/>
        <w:jc w:val="both"/>
        <w:rPr>
          <w:rFonts w:cs="Times New Roman"/>
          <w:lang w:eastAsia="zh-CN"/>
        </w:rPr>
      </w:pPr>
      <w:bookmarkStart w:id="134" w:name="dst2186"/>
      <w:bookmarkEnd w:id="134"/>
      <w:r w:rsidRPr="003B198F">
        <w:rPr>
          <w:rFonts w:cs="Times New Roman"/>
          <w:lang w:eastAsia="zh-CN"/>
        </w:rPr>
        <w:t>11. Глава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9920A8" w:rsidRPr="003B198F" w:rsidRDefault="009920A8" w:rsidP="009920A8">
      <w:pPr>
        <w:suppressAutoHyphens w:val="0"/>
        <w:ind w:firstLine="709"/>
        <w:contextualSpacing/>
        <w:jc w:val="both"/>
        <w:rPr>
          <w:rFonts w:cs="Times New Roman"/>
          <w:lang w:eastAsia="zh-CN"/>
        </w:rPr>
      </w:pPr>
      <w:bookmarkStart w:id="135" w:name="dst2187"/>
      <w:bookmarkEnd w:id="135"/>
      <w:r w:rsidRPr="003B198F">
        <w:rPr>
          <w:rFonts w:cs="Times New Roman"/>
          <w:lang w:eastAsia="zh-CN"/>
        </w:rPr>
        <w:t>12. Общественные обсуждения или публичные слушания по проекту правил землепользования и застройки проводятся в порядке, определяемом уставом</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и (или) нормативным правовым актом представительного органа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в соответствии со </w:t>
      </w:r>
      <w:hyperlink r:id="rId49" w:anchor="dst2104" w:history="1">
        <w:r w:rsidRPr="003B198F">
          <w:rPr>
            <w:rFonts w:cs="Times New Roman"/>
            <w:lang w:eastAsia="zh-CN"/>
          </w:rPr>
          <w:t>статьями 5.1</w:t>
        </w:r>
      </w:hyperlink>
      <w:r w:rsidRPr="003B198F">
        <w:rPr>
          <w:rFonts w:cs="Times New Roman"/>
          <w:lang w:eastAsia="zh-CN"/>
        </w:rPr>
        <w:t> и </w:t>
      </w:r>
      <w:hyperlink r:id="rId50" w:anchor="dst2175" w:history="1">
        <w:r w:rsidRPr="003B198F">
          <w:rPr>
            <w:rFonts w:cs="Times New Roman"/>
            <w:lang w:eastAsia="zh-CN"/>
          </w:rPr>
          <w:t>28</w:t>
        </w:r>
      </w:hyperlink>
      <w:r w:rsidRPr="003B198F">
        <w:rPr>
          <w:rFonts w:cs="Times New Roman"/>
          <w:lang w:eastAsia="zh-CN"/>
        </w:rPr>
        <w:t> настоящего Кодекса и с </w:t>
      </w:r>
      <w:hyperlink r:id="rId51" w:anchor="dst100505" w:history="1">
        <w:r w:rsidRPr="003B198F">
          <w:rPr>
            <w:rFonts w:cs="Times New Roman"/>
            <w:lang w:eastAsia="zh-CN"/>
          </w:rPr>
          <w:t>частями 13</w:t>
        </w:r>
      </w:hyperlink>
      <w:r w:rsidRPr="003B198F">
        <w:rPr>
          <w:rFonts w:cs="Times New Roman"/>
          <w:lang w:eastAsia="zh-CN"/>
        </w:rPr>
        <w:t> и </w:t>
      </w:r>
      <w:hyperlink r:id="rId52" w:anchor="dst100506" w:history="1">
        <w:r w:rsidRPr="003B198F">
          <w:rPr>
            <w:rFonts w:cs="Times New Roman"/>
            <w:lang w:eastAsia="zh-CN"/>
          </w:rPr>
          <w:t>14</w:t>
        </w:r>
      </w:hyperlink>
      <w:r w:rsidRPr="003B198F">
        <w:rPr>
          <w:rFonts w:cs="Times New Roman"/>
          <w:lang w:eastAsia="zh-CN"/>
        </w:rPr>
        <w:t> настоящей статьи.</w:t>
      </w:r>
    </w:p>
    <w:p w:rsidR="009920A8" w:rsidRPr="003B198F" w:rsidRDefault="009920A8" w:rsidP="009920A8">
      <w:pPr>
        <w:suppressAutoHyphens w:val="0"/>
        <w:ind w:firstLine="709"/>
        <w:contextualSpacing/>
        <w:jc w:val="both"/>
        <w:rPr>
          <w:rFonts w:cs="Times New Roman"/>
          <w:lang w:eastAsia="zh-CN"/>
        </w:rPr>
      </w:pPr>
      <w:bookmarkStart w:id="136" w:name="dst2188"/>
      <w:bookmarkEnd w:id="136"/>
      <w:r w:rsidRPr="003B198F">
        <w:rPr>
          <w:rFonts w:cs="Times New Roman"/>
          <w:lang w:eastAsia="zh-CN"/>
        </w:rPr>
        <w:t>13.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9920A8" w:rsidRPr="003B198F" w:rsidRDefault="009920A8" w:rsidP="009920A8">
      <w:pPr>
        <w:suppressAutoHyphens w:val="0"/>
        <w:ind w:firstLine="709"/>
        <w:contextualSpacing/>
        <w:jc w:val="both"/>
        <w:rPr>
          <w:rFonts w:cs="Times New Roman"/>
          <w:lang w:eastAsia="zh-CN"/>
        </w:rPr>
      </w:pPr>
      <w:bookmarkStart w:id="137" w:name="dst2189"/>
      <w:bookmarkEnd w:id="137"/>
      <w:r w:rsidRPr="003B198F">
        <w:rPr>
          <w:rFonts w:cs="Times New Roman"/>
          <w:lang w:eastAsia="zh-CN"/>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9920A8" w:rsidRPr="003B198F" w:rsidRDefault="009920A8" w:rsidP="009920A8">
      <w:pPr>
        <w:suppressAutoHyphens w:val="0"/>
        <w:ind w:firstLine="709"/>
        <w:contextualSpacing/>
        <w:jc w:val="both"/>
        <w:rPr>
          <w:rFonts w:cs="Times New Roman"/>
          <w:lang w:eastAsia="zh-CN"/>
        </w:rPr>
      </w:pPr>
      <w:bookmarkStart w:id="138" w:name="dst2190"/>
      <w:bookmarkEnd w:id="138"/>
      <w:r w:rsidRPr="003B198F">
        <w:rPr>
          <w:rFonts w:cs="Times New Roman"/>
          <w:lang w:eastAsia="zh-CN"/>
        </w:rPr>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9920A8" w:rsidRPr="003B198F" w:rsidRDefault="009920A8" w:rsidP="009920A8">
      <w:pPr>
        <w:suppressAutoHyphens w:val="0"/>
        <w:ind w:firstLine="709"/>
        <w:contextualSpacing/>
        <w:jc w:val="both"/>
        <w:rPr>
          <w:rFonts w:cs="Times New Roman"/>
          <w:lang w:eastAsia="zh-CN"/>
        </w:rPr>
      </w:pPr>
      <w:bookmarkStart w:id="139" w:name="dst100508"/>
      <w:bookmarkEnd w:id="139"/>
      <w:r w:rsidRPr="003B198F">
        <w:rPr>
          <w:rFonts w:cs="Times New Roman"/>
          <w:lang w:eastAsia="zh-CN"/>
        </w:rPr>
        <w:t>16. Глава местной администрации в течение десяти дней после представления ему проекта правил землепользования и застройки и указанных в </w:t>
      </w:r>
      <w:hyperlink r:id="rId53" w:anchor="dst100507" w:history="1">
        <w:r w:rsidRPr="003B198F">
          <w:rPr>
            <w:rFonts w:cs="Times New Roman"/>
            <w:lang w:eastAsia="zh-CN"/>
          </w:rPr>
          <w:t>части 15</w:t>
        </w:r>
      </w:hyperlink>
      <w:r w:rsidRPr="003B198F">
        <w:rPr>
          <w:rFonts w:cs="Times New Roman"/>
          <w:lang w:eastAsia="zh-CN"/>
        </w:rPr>
        <w:t>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9920A8" w:rsidRPr="003B198F" w:rsidRDefault="009920A8" w:rsidP="009920A8">
      <w:pPr>
        <w:suppressAutoHyphens w:val="0"/>
        <w:ind w:firstLine="709"/>
        <w:contextualSpacing/>
        <w:jc w:val="both"/>
        <w:rPr>
          <w:rFonts w:cs="Times New Roman"/>
          <w:lang w:eastAsia="zh-CN"/>
        </w:rPr>
      </w:pPr>
      <w:bookmarkStart w:id="140" w:name="dst101766"/>
      <w:bookmarkEnd w:id="140"/>
      <w:r w:rsidRPr="003B198F">
        <w:rPr>
          <w:rFonts w:cs="Times New Roman"/>
          <w:lang w:eastAsia="zh-CN"/>
        </w:rPr>
        <w:t xml:space="preserve">17. Требования к составу и порядку деятельности комиссии устанавливаются в соответствии с </w:t>
      </w:r>
      <w:r w:rsidR="00D24C16" w:rsidRPr="003B198F">
        <w:rPr>
          <w:rFonts w:cs="Times New Roman"/>
          <w:lang w:eastAsia="zh-CN"/>
        </w:rPr>
        <w:t>Градостроительным кодексом Российской Федерации,</w:t>
      </w:r>
      <w:r w:rsidRPr="003B198F">
        <w:rPr>
          <w:rFonts w:cs="Times New Roman"/>
          <w:lang w:eastAsia="zh-CN"/>
        </w:rPr>
        <w:t xml:space="preserve"> законами субъектов Российской Федерации, нормативными правовыми актами органов местного самоуправления.</w:t>
      </w:r>
    </w:p>
    <w:p w:rsidR="007F5C2E" w:rsidRPr="003B198F" w:rsidRDefault="007F5C2E" w:rsidP="00D24C16">
      <w:pPr>
        <w:pStyle w:val="39"/>
      </w:pPr>
      <w:bookmarkStart w:id="141" w:name="_Toc529951944"/>
      <w:bookmarkStart w:id="142" w:name="_Toc4763290"/>
      <w:r w:rsidRPr="003B198F">
        <w:t xml:space="preserve">Статья </w:t>
      </w:r>
      <w:r w:rsidR="00111579">
        <w:t>19</w:t>
      </w:r>
      <w:r w:rsidRPr="003B198F">
        <w:t xml:space="preserve">. Применение правил землепользования и застройки при подготовке </w:t>
      </w:r>
      <w:r w:rsidRPr="003B198F">
        <w:br/>
        <w:t>проектов планировки территорий</w:t>
      </w:r>
      <w:bookmarkEnd w:id="113"/>
      <w:bookmarkEnd w:id="114"/>
      <w:bookmarkEnd w:id="115"/>
      <w:bookmarkEnd w:id="141"/>
      <w:bookmarkEnd w:id="142"/>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Подготовка документации по планировке территории</w:t>
      </w:r>
      <w:r w:rsidR="006F4B58">
        <w:rPr>
          <w:rFonts w:cs="Times New Roman"/>
          <w:lang w:eastAsia="zh-CN"/>
        </w:rPr>
        <w:t xml:space="preserve"> </w:t>
      </w:r>
      <w:r w:rsidR="003A434B">
        <w:rPr>
          <w:rFonts w:cs="Times New Roman"/>
          <w:lang w:eastAsia="zh-CN"/>
        </w:rPr>
        <w:t>муниципального образования</w:t>
      </w:r>
      <w:r w:rsidR="006F4B58">
        <w:rPr>
          <w:rFonts w:cs="Times New Roman"/>
          <w:lang w:eastAsia="zh-CN"/>
        </w:rPr>
        <w:t xml:space="preserve"> </w:t>
      </w:r>
      <w:r w:rsidRPr="003B198F">
        <w:rPr>
          <w:rFonts w:cs="Times New Roman"/>
          <w:lang w:eastAsia="zh-CN"/>
        </w:rPr>
        <w:t>осуществляется на основании настоящих правил землепользования и застройки и Генерального плана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Настоящие правила землепользования и застройки применяются при подготовке документации по планировке территории в части, не касающейся земельных участков, указанных в части 4 статьи 36 Градостроительного кодекса Российской Федерации, и земельных участков, расположенных на землях, указанных в части 6 статьи 36 Градостроительного кодекса Российской Федерации.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Настоящие правила землепользования и застройки применяются при подготовке планировки территорий</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следующим образом: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lastRenderedPageBreak/>
        <w:t>1) границы зон планируемого размещения объектов социально-культурного и коммунально-бытового назначения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границы зон планируемого размещения объектов федерального значения, объектов регионального значения, объектов местного 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характеристики планируемого развития территорий (в том числе параметры застройки), должны устанавливаться в соответствии с градостроительными регламентами соответствующих территориальных зон.</w:t>
      </w:r>
    </w:p>
    <w:p w:rsidR="007F5C2E" w:rsidRPr="003B198F" w:rsidRDefault="007F5C2E" w:rsidP="00D24C16">
      <w:pPr>
        <w:pStyle w:val="39"/>
      </w:pPr>
      <w:bookmarkStart w:id="143" w:name="_Toc421696718"/>
      <w:bookmarkStart w:id="144" w:name="_Toc468262244"/>
      <w:bookmarkStart w:id="145" w:name="_Toc492973653"/>
      <w:bookmarkStart w:id="146" w:name="_Toc529951945"/>
      <w:bookmarkStart w:id="147" w:name="_Toc4763291"/>
      <w:r w:rsidRPr="003B198F">
        <w:t>Статья 2</w:t>
      </w:r>
      <w:r w:rsidR="00111579">
        <w:t>0</w:t>
      </w:r>
      <w:r w:rsidRPr="003B198F">
        <w:t>. Применение правил землепользования и застройки при подготовке проектов межевания территорий</w:t>
      </w:r>
      <w:bookmarkEnd w:id="143"/>
      <w:bookmarkEnd w:id="144"/>
      <w:bookmarkEnd w:id="145"/>
      <w:bookmarkEnd w:id="146"/>
      <w:bookmarkEnd w:id="147"/>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проектов межевания территорий</w:t>
      </w:r>
      <w:r w:rsidR="006F4B58">
        <w:rPr>
          <w:rFonts w:cs="Times New Roman"/>
          <w:lang w:eastAsia="zh-CN"/>
        </w:rPr>
        <w:t xml:space="preserve"> </w:t>
      </w:r>
      <w:r w:rsidR="003A434B">
        <w:rPr>
          <w:rFonts w:cs="Times New Roman"/>
          <w:lang w:eastAsia="zh-CN"/>
        </w:rPr>
        <w:t>муниципального образования</w:t>
      </w:r>
      <w:r w:rsidR="006F4B58">
        <w:rPr>
          <w:rFonts w:cs="Times New Roman"/>
          <w:lang w:eastAsia="zh-CN"/>
        </w:rPr>
        <w:t xml:space="preserve"> </w:t>
      </w:r>
      <w:r w:rsidRPr="003B198F">
        <w:rPr>
          <w:rFonts w:cs="Times New Roman"/>
          <w:lang w:eastAsia="zh-CN"/>
        </w:rPr>
        <w:t>следующим образом: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линии минимального отступа от красных линий в целях определения мест допустимого размещения зданий, строений, сооружений, должны устанавливаться в соответствии с требованиями градостроительных регламентов соответствующих территориальных зон о минимальных отступах от красных линий;</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образуемые и изменяемые земельные участки, должны соответствовать требованиям градостроительных регламентов соответствующих территориальных зон о предельных размерах земельных участков;</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границы образуемых и изменяемых земельных участков не должны пересекать границы территориальных зон (за исключением случаев, указанных в пункте 7 статьи 11.9 Земельного кодекса Российской Федерации);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4) виды разрешенного использования образуемых земельных участков должны соответствовать градостроительным регламентам соответствующих территориальных зон.</w:t>
      </w:r>
    </w:p>
    <w:p w:rsidR="007F5C2E" w:rsidRPr="003B198F" w:rsidRDefault="007F5C2E" w:rsidP="00D24C16">
      <w:pPr>
        <w:pStyle w:val="39"/>
      </w:pPr>
      <w:bookmarkStart w:id="148" w:name="_Toc421696719"/>
      <w:bookmarkStart w:id="149" w:name="_Toc468262245"/>
      <w:bookmarkStart w:id="150" w:name="_Toc492973654"/>
      <w:bookmarkStart w:id="151" w:name="_Toc529951946"/>
      <w:bookmarkStart w:id="152" w:name="_Toc4763292"/>
      <w:r w:rsidRPr="003B198F">
        <w:t>Статья 2</w:t>
      </w:r>
      <w:r w:rsidR="00111579">
        <w:t>1</w:t>
      </w:r>
      <w:r w:rsidRPr="003B198F">
        <w:t>. Применение правил землепользования и застройки при подготовке градостроительных планов земельных участков</w:t>
      </w:r>
      <w:bookmarkEnd w:id="148"/>
      <w:bookmarkEnd w:id="149"/>
      <w:bookmarkEnd w:id="150"/>
      <w:bookmarkEnd w:id="151"/>
      <w:bookmarkEnd w:id="152"/>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градостроительных планов земельных участков, расположенных на территории</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следующим образом: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минимальные отступы от границ земельного участка в целях определения мест допустимого размещения зданий, строений, сооружений в составе градостроительного плана земельного участка определяются в соответствии с градостроительным регламентом соответствующей территориальной зоны;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информация о градостроительном регламенте в составе градостроительного плана земельного участка (в случае, если на земельный участок распространяется действие градостроительного регламента) приводится в соответствии с настоящими правилами землепользования и застройки.</w:t>
      </w:r>
    </w:p>
    <w:p w:rsidR="007F5C2E" w:rsidRPr="003B198F" w:rsidRDefault="007F5C2E" w:rsidP="00570EE3">
      <w:pPr>
        <w:pStyle w:val="2"/>
      </w:pPr>
      <w:bookmarkStart w:id="153" w:name="_Toc468262246"/>
      <w:bookmarkStart w:id="154" w:name="_Toc492973655"/>
      <w:bookmarkStart w:id="155" w:name="_Toc529951947"/>
      <w:bookmarkStart w:id="156" w:name="_Toc4763293"/>
      <w:r w:rsidRPr="003B198F">
        <w:t>РАЗДЕЛ 5. ВНЕСЕНИЕ ИЗМЕНЕНИЙ В ПРАВИЛА ЗЕМЛЕПОЛЬЗОВАНИЯ И ЗАСТРОЙКИ</w:t>
      </w:r>
      <w:bookmarkEnd w:id="153"/>
      <w:bookmarkEnd w:id="154"/>
      <w:bookmarkEnd w:id="155"/>
      <w:bookmarkEnd w:id="156"/>
    </w:p>
    <w:p w:rsidR="007F5C2E" w:rsidRPr="003B198F" w:rsidRDefault="007F5C2E" w:rsidP="00D24C16">
      <w:pPr>
        <w:pStyle w:val="39"/>
      </w:pPr>
      <w:bookmarkStart w:id="157" w:name="_Toc468262247"/>
      <w:bookmarkStart w:id="158" w:name="_Toc492973656"/>
      <w:bookmarkStart w:id="159" w:name="_Toc529951948"/>
      <w:bookmarkStart w:id="160" w:name="_Toc4763294"/>
      <w:r w:rsidRPr="003B198F">
        <w:t>Статья 2</w:t>
      </w:r>
      <w:r w:rsidR="00111579">
        <w:t>2</w:t>
      </w:r>
      <w:r w:rsidRPr="003B198F">
        <w:t>. Порядок внесения изменений в Правила землепользования и застройки</w:t>
      </w:r>
      <w:bookmarkEnd w:id="157"/>
      <w:bookmarkEnd w:id="158"/>
      <w:bookmarkEnd w:id="159"/>
      <w:bookmarkEnd w:id="160"/>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1.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принимается Главой администрации.</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xml:space="preserve">Основаниями для рассмотрения главой местной администрации вопроса о внесении </w:t>
      </w:r>
      <w:r w:rsidRPr="003B198F">
        <w:rPr>
          <w:rFonts w:eastAsia="Arial" w:cs="Times New Roman"/>
        </w:rPr>
        <w:lastRenderedPageBreak/>
        <w:t>изменений в правила землепользования и застройки являются:</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1" w:name="dst100519"/>
      <w:bookmarkEnd w:id="161"/>
      <w:r w:rsidRPr="003B198F">
        <w:rPr>
          <w:rFonts w:eastAsia="Arial" w:cs="Times New Roman"/>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2" w:name="dst1969"/>
      <w:bookmarkEnd w:id="162"/>
      <w:r w:rsidRPr="003B198F">
        <w:rPr>
          <w:rFonts w:eastAsia="Arial" w:cs="Times New Roman"/>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3" w:name="dst100520"/>
      <w:bookmarkEnd w:id="163"/>
      <w:r w:rsidRPr="003B198F">
        <w:rPr>
          <w:rFonts w:eastAsia="Arial" w:cs="Times New Roman"/>
        </w:rPr>
        <w:t>2) поступление предложений об изменении границ территориальных зон, изменении градостроительных регламентов;</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4" w:name="dst2456"/>
      <w:bookmarkEnd w:id="164"/>
      <w:r w:rsidRPr="003B198F">
        <w:rPr>
          <w:rFonts w:eastAsia="Arial" w:cs="Times New Roman"/>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5" w:name="dst2457"/>
      <w:bookmarkEnd w:id="165"/>
      <w:r w:rsidRPr="003B198F">
        <w:rPr>
          <w:rFonts w:eastAsia="Arial" w:cs="Times New Roman"/>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6" w:name="dst2458"/>
      <w:bookmarkEnd w:id="166"/>
      <w:r w:rsidRPr="003B198F">
        <w:rPr>
          <w:rFonts w:eastAsia="Arial"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2. Предложения по внесению изменений в Правила землепользования и застройки направляются в комиссию по землепользованию и застройке.</w:t>
      </w:r>
    </w:p>
    <w:p w:rsidR="00412DAF" w:rsidRPr="003B198F" w:rsidRDefault="00412DAF" w:rsidP="00412DAF">
      <w:pPr>
        <w:shd w:val="clear" w:color="auto" w:fill="FFFFFF"/>
        <w:spacing w:line="309" w:lineRule="atLeast"/>
        <w:ind w:firstLine="540"/>
        <w:jc w:val="both"/>
        <w:rPr>
          <w:rFonts w:eastAsia="Arial" w:cs="Times New Roman"/>
        </w:rPr>
      </w:pPr>
      <w:r w:rsidRPr="003B198F">
        <w:rPr>
          <w:rFonts w:eastAsia="Arial" w:cs="Times New Roman"/>
        </w:rPr>
        <w:t>Предложения о внесении изменений в правила землепользования и застройки в комиссию направляются:</w:t>
      </w:r>
    </w:p>
    <w:p w:rsidR="00412DAF" w:rsidRPr="003B198F" w:rsidRDefault="00412DAF" w:rsidP="00412DAF">
      <w:pPr>
        <w:shd w:val="clear" w:color="auto" w:fill="FFFFFF"/>
        <w:spacing w:line="309" w:lineRule="atLeast"/>
        <w:ind w:firstLine="540"/>
        <w:jc w:val="both"/>
        <w:rPr>
          <w:rFonts w:eastAsia="Arial" w:cs="Times New Roman"/>
        </w:rPr>
      </w:pPr>
      <w:bookmarkStart w:id="167" w:name="dst100522"/>
      <w:bookmarkEnd w:id="167"/>
      <w:r w:rsidRPr="003B198F">
        <w:rPr>
          <w:rFonts w:eastAsia="Arial"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412DAF" w:rsidRPr="003B198F" w:rsidRDefault="00412DAF" w:rsidP="00412DAF">
      <w:pPr>
        <w:shd w:val="clear" w:color="auto" w:fill="FFFFFF"/>
        <w:spacing w:line="309" w:lineRule="atLeast"/>
        <w:ind w:firstLine="540"/>
        <w:jc w:val="both"/>
        <w:rPr>
          <w:rFonts w:eastAsia="Arial" w:cs="Times New Roman"/>
        </w:rPr>
      </w:pPr>
      <w:bookmarkStart w:id="168" w:name="dst100523"/>
      <w:bookmarkEnd w:id="168"/>
      <w:r w:rsidRPr="003B198F">
        <w:rPr>
          <w:rFonts w:eastAsia="Arial" w:cs="Times New Roma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412DAF" w:rsidRPr="003B198F" w:rsidRDefault="00412DAF" w:rsidP="00412DAF">
      <w:pPr>
        <w:shd w:val="clear" w:color="auto" w:fill="FFFFFF"/>
        <w:spacing w:line="309" w:lineRule="atLeast"/>
        <w:ind w:firstLine="540"/>
        <w:jc w:val="both"/>
        <w:rPr>
          <w:rFonts w:eastAsia="Arial" w:cs="Times New Roman"/>
        </w:rPr>
      </w:pPr>
      <w:bookmarkStart w:id="169" w:name="dst100524"/>
      <w:bookmarkEnd w:id="169"/>
      <w:r w:rsidRPr="003B198F">
        <w:rPr>
          <w:rFonts w:eastAsia="Arial"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412DAF" w:rsidRPr="003B198F" w:rsidRDefault="00412DAF" w:rsidP="00412DAF">
      <w:pPr>
        <w:shd w:val="clear" w:color="auto" w:fill="FFFFFF"/>
        <w:spacing w:line="309" w:lineRule="atLeast"/>
        <w:ind w:firstLine="540"/>
        <w:jc w:val="both"/>
        <w:rPr>
          <w:rFonts w:eastAsia="Arial" w:cs="Times New Roman"/>
        </w:rPr>
      </w:pPr>
      <w:bookmarkStart w:id="170" w:name="dst100525"/>
      <w:bookmarkEnd w:id="170"/>
      <w:r w:rsidRPr="003B198F">
        <w:rPr>
          <w:rFonts w:eastAsia="Arial" w:cs="Times New Roman"/>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412DAF" w:rsidRPr="003B198F" w:rsidRDefault="00412DAF" w:rsidP="00412DAF">
      <w:pPr>
        <w:shd w:val="clear" w:color="auto" w:fill="FFFFFF"/>
        <w:spacing w:line="309" w:lineRule="atLeast"/>
        <w:ind w:firstLine="540"/>
        <w:jc w:val="both"/>
        <w:rPr>
          <w:rFonts w:eastAsia="Arial" w:cs="Times New Roman"/>
        </w:rPr>
      </w:pPr>
      <w:bookmarkStart w:id="171" w:name="dst100526"/>
      <w:bookmarkEnd w:id="171"/>
      <w:r w:rsidRPr="003B198F">
        <w:rPr>
          <w:rFonts w:eastAsia="Arial"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12DAF" w:rsidRPr="003B198F" w:rsidRDefault="00412DAF" w:rsidP="00412DAF">
      <w:pPr>
        <w:shd w:val="clear" w:color="auto" w:fill="FFFFFF"/>
        <w:spacing w:line="309" w:lineRule="atLeast"/>
        <w:ind w:firstLine="540"/>
        <w:jc w:val="both"/>
        <w:rPr>
          <w:rFonts w:eastAsia="Arial" w:cs="Times New Roman"/>
        </w:rPr>
      </w:pPr>
      <w:bookmarkStart w:id="172" w:name="dst1346"/>
      <w:bookmarkEnd w:id="172"/>
      <w:r w:rsidRPr="003B198F">
        <w:rPr>
          <w:rFonts w:eastAsia="Arial" w:cs="Times New Roman"/>
        </w:rPr>
        <w:t>2.1. В случае, если правилами землепользования и застройки не обеспечена в соответствии с</w:t>
      </w:r>
      <w:r w:rsidR="00262191">
        <w:rPr>
          <w:rFonts w:eastAsia="Arial" w:cs="Times New Roman"/>
        </w:rPr>
        <w:t xml:space="preserve"> </w:t>
      </w:r>
      <w:hyperlink r:id="rId54" w:anchor="dst1345" w:history="1">
        <w:r w:rsidRPr="003B198F">
          <w:rPr>
            <w:rFonts w:eastAsia="Arial" w:cs="Times New Roman"/>
          </w:rPr>
          <w:t>частью 3.1 статьи 31</w:t>
        </w:r>
      </w:hyperlink>
      <w:r w:rsidR="00262191">
        <w:rPr>
          <w:rFonts w:eastAsia="Arial" w:cs="Times New Roman"/>
        </w:rPr>
        <w:t xml:space="preserve"> </w:t>
      </w:r>
      <w:r w:rsidRPr="003B198F">
        <w:rPr>
          <w:rFonts w:eastAsia="Arial" w:cs="Times New Roman"/>
        </w:rPr>
        <w:t xml:space="preserve">Градостроительного кодекса Российской Федерации возможность размещения на территориях поселения, городского округа предусмотренных документами </w:t>
      </w:r>
      <w:r w:rsidRPr="003B198F">
        <w:rPr>
          <w:rFonts w:eastAsia="Arial" w:cs="Times New Roman"/>
        </w:rPr>
        <w:lastRenderedPageBreak/>
        <w:t>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412DAF" w:rsidRPr="003B198F" w:rsidRDefault="00412DAF" w:rsidP="00412DAF">
      <w:pPr>
        <w:shd w:val="clear" w:color="auto" w:fill="FFFFFF"/>
        <w:spacing w:line="309" w:lineRule="atLeast"/>
        <w:ind w:firstLine="540"/>
        <w:jc w:val="both"/>
        <w:rPr>
          <w:rFonts w:eastAsia="Arial" w:cs="Times New Roman"/>
        </w:rPr>
      </w:pPr>
      <w:bookmarkStart w:id="173" w:name="dst1347"/>
      <w:bookmarkEnd w:id="173"/>
      <w:r w:rsidRPr="003B198F">
        <w:rPr>
          <w:rFonts w:eastAsia="Arial" w:cs="Times New Roman"/>
        </w:rPr>
        <w:t>2.2. В случае, предусмотренном</w:t>
      </w:r>
      <w:r w:rsidR="00262191">
        <w:rPr>
          <w:rFonts w:eastAsia="Arial" w:cs="Times New Roman"/>
        </w:rPr>
        <w:t xml:space="preserve"> </w:t>
      </w:r>
      <w:hyperlink r:id="rId55" w:anchor="dst1346" w:history="1">
        <w:r w:rsidRPr="003B198F">
          <w:rPr>
            <w:rFonts w:eastAsia="Arial" w:cs="Times New Roman"/>
          </w:rPr>
          <w:t>частью 2.1</w:t>
        </w:r>
      </w:hyperlink>
      <w:r w:rsidR="00262191">
        <w:rPr>
          <w:rFonts w:eastAsia="Arial" w:cs="Times New Roman"/>
        </w:rPr>
        <w:t xml:space="preserve"> </w:t>
      </w:r>
      <w:r w:rsidRPr="003B198F">
        <w:rPr>
          <w:rFonts w:eastAsia="Arial" w:cs="Times New Roman"/>
        </w:rPr>
        <w:t>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w:t>
      </w:r>
      <w:r w:rsidR="00262191">
        <w:rPr>
          <w:rFonts w:eastAsia="Arial" w:cs="Times New Roman"/>
        </w:rPr>
        <w:t xml:space="preserve"> </w:t>
      </w:r>
      <w:hyperlink r:id="rId56" w:anchor="dst1346" w:history="1">
        <w:r w:rsidRPr="003B198F">
          <w:rPr>
            <w:rFonts w:eastAsia="Arial" w:cs="Times New Roman"/>
          </w:rPr>
          <w:t>части 2.1</w:t>
        </w:r>
      </w:hyperlink>
      <w:r w:rsidR="00262191">
        <w:rPr>
          <w:rFonts w:eastAsia="Arial" w:cs="Times New Roman"/>
        </w:rPr>
        <w:t xml:space="preserve"> </w:t>
      </w:r>
      <w:r w:rsidRPr="003B198F">
        <w:rPr>
          <w:rFonts w:eastAsia="Arial" w:cs="Times New Roman"/>
        </w:rPr>
        <w:t>настоящей статьи требования.</w:t>
      </w:r>
    </w:p>
    <w:p w:rsidR="00412DAF" w:rsidRPr="003B198F" w:rsidRDefault="00412DAF" w:rsidP="00412DAF">
      <w:pPr>
        <w:shd w:val="clear" w:color="auto" w:fill="FFFFFF"/>
        <w:spacing w:line="309" w:lineRule="atLeast"/>
        <w:ind w:firstLine="540"/>
        <w:jc w:val="both"/>
        <w:rPr>
          <w:rFonts w:eastAsia="Arial" w:cs="Times New Roman"/>
        </w:rPr>
      </w:pPr>
      <w:bookmarkStart w:id="174" w:name="dst2459"/>
      <w:bookmarkEnd w:id="174"/>
      <w:r w:rsidRPr="003B198F">
        <w:rPr>
          <w:rFonts w:eastAsia="Arial" w:cs="Times New Roman"/>
        </w:rPr>
        <w:t>2.3. В целях внесения изменений в правила землепользования и застройки в случаях, предусмотренных</w:t>
      </w:r>
      <w:r w:rsidR="00262191">
        <w:rPr>
          <w:rFonts w:eastAsia="Arial" w:cs="Times New Roman"/>
        </w:rPr>
        <w:t xml:space="preserve"> </w:t>
      </w:r>
      <w:hyperlink r:id="rId57" w:anchor="dst2456" w:history="1">
        <w:r w:rsidRPr="003B198F">
          <w:rPr>
            <w:rFonts w:eastAsia="Arial" w:cs="Times New Roman"/>
          </w:rPr>
          <w:t>пунктами 3</w:t>
        </w:r>
      </w:hyperlink>
      <w:r w:rsidR="00262191">
        <w:rPr>
          <w:rFonts w:eastAsia="Arial" w:cs="Times New Roman"/>
        </w:rPr>
        <w:t xml:space="preserve"> </w:t>
      </w:r>
      <w:r w:rsidRPr="003B198F">
        <w:rPr>
          <w:rFonts w:eastAsia="Arial" w:cs="Times New Roman"/>
        </w:rPr>
        <w:t>-</w:t>
      </w:r>
      <w:r w:rsidR="00262191">
        <w:rPr>
          <w:rFonts w:eastAsia="Arial" w:cs="Times New Roman"/>
        </w:rPr>
        <w:t xml:space="preserve"> </w:t>
      </w:r>
      <w:hyperlink r:id="rId58" w:anchor="dst2458" w:history="1">
        <w:r w:rsidRPr="003B198F">
          <w:rPr>
            <w:rFonts w:eastAsia="Arial" w:cs="Times New Roman"/>
          </w:rPr>
          <w:t>5 части 1</w:t>
        </w:r>
      </w:hyperlink>
      <w:r w:rsidR="00262191">
        <w:rPr>
          <w:rFonts w:eastAsia="Arial" w:cs="Times New Roman"/>
        </w:rPr>
        <w:t xml:space="preserve"> </w:t>
      </w:r>
      <w:r w:rsidRPr="003B198F">
        <w:rPr>
          <w:rFonts w:eastAsia="Arial" w:cs="Times New Roman"/>
        </w:rPr>
        <w:t>и</w:t>
      </w:r>
      <w:r w:rsidR="00262191">
        <w:rPr>
          <w:rFonts w:eastAsia="Arial" w:cs="Times New Roman"/>
        </w:rPr>
        <w:t xml:space="preserve"> </w:t>
      </w:r>
      <w:hyperlink r:id="rId59" w:anchor="dst1346" w:history="1">
        <w:r w:rsidRPr="003B198F">
          <w:rPr>
            <w:rFonts w:eastAsia="Arial" w:cs="Times New Roman"/>
          </w:rPr>
          <w:t>частью 2.1</w:t>
        </w:r>
      </w:hyperlink>
      <w:r w:rsidR="00262191">
        <w:rPr>
          <w:rFonts w:eastAsia="Arial" w:cs="Times New Roman"/>
        </w:rPr>
        <w:t xml:space="preserve"> </w:t>
      </w:r>
      <w:r w:rsidRPr="003B198F">
        <w:rPr>
          <w:rFonts w:eastAsia="Arial" w:cs="Times New Roman"/>
        </w:rPr>
        <w:t>настоящей статьи,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w:t>
      </w:r>
      <w:r w:rsidR="00262191">
        <w:rPr>
          <w:rFonts w:eastAsia="Arial" w:cs="Times New Roman"/>
        </w:rPr>
        <w:t xml:space="preserve"> </w:t>
      </w:r>
      <w:hyperlink r:id="rId60" w:anchor="dst100527" w:history="1">
        <w:r w:rsidRPr="003B198F">
          <w:rPr>
            <w:rFonts w:eastAsia="Arial" w:cs="Times New Roman"/>
          </w:rPr>
          <w:t>частью 3</w:t>
        </w:r>
      </w:hyperlink>
      <w:r w:rsidR="00262191">
        <w:rPr>
          <w:rFonts w:eastAsia="Arial" w:cs="Times New Roman"/>
        </w:rPr>
        <w:t xml:space="preserve"> </w:t>
      </w:r>
      <w:r w:rsidRPr="003B198F">
        <w:rPr>
          <w:rFonts w:eastAsia="Arial" w:cs="Times New Roman"/>
        </w:rPr>
        <w:t>настоящей статьи заключения комиссии не требуются.</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xml:space="preserve">3.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 </w:t>
      </w:r>
    </w:p>
    <w:p w:rsidR="00412DAF" w:rsidRPr="003B198F" w:rsidRDefault="00412DAF" w:rsidP="00412DAF">
      <w:pPr>
        <w:shd w:val="clear" w:color="auto" w:fill="FFFFFF"/>
        <w:spacing w:line="309" w:lineRule="atLeast"/>
        <w:ind w:firstLine="540"/>
        <w:jc w:val="both"/>
        <w:rPr>
          <w:rFonts w:eastAsia="Arial" w:cs="Times New Roman"/>
        </w:rPr>
      </w:pPr>
      <w:bookmarkStart w:id="175" w:name="_Toc421696728"/>
      <w:bookmarkStart w:id="176" w:name="_Toc468262248"/>
      <w:bookmarkStart w:id="177" w:name="_Toc492973657"/>
      <w:r w:rsidRPr="003B198F">
        <w:rPr>
          <w:rFonts w:eastAsia="Arial" w:cs="Times New Roman"/>
        </w:rPr>
        <w:t>4.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412DAF" w:rsidRPr="003B198F" w:rsidRDefault="00412DAF" w:rsidP="00412DAF">
      <w:pPr>
        <w:shd w:val="clear" w:color="auto" w:fill="FFFFFF"/>
        <w:spacing w:line="309" w:lineRule="atLeast"/>
        <w:ind w:firstLine="540"/>
        <w:jc w:val="both"/>
        <w:rPr>
          <w:rFonts w:eastAsia="Arial" w:cs="Times New Roman"/>
        </w:rPr>
      </w:pPr>
      <w:bookmarkStart w:id="178" w:name="dst1971"/>
      <w:bookmarkEnd w:id="178"/>
      <w:r w:rsidRPr="003B198F">
        <w:rPr>
          <w:rFonts w:eastAsia="Arial" w:cs="Times New Roman"/>
        </w:rPr>
        <w:t>5.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61" w:anchor="dst1969" w:history="1">
        <w:r w:rsidRPr="003B198F">
          <w:rPr>
            <w:rFonts w:eastAsia="Arial" w:cs="Times New Roman"/>
          </w:rPr>
          <w:t>пункте 1.1 части 1</w:t>
        </w:r>
      </w:hyperlink>
      <w:r w:rsidR="00262191">
        <w:rPr>
          <w:rFonts w:eastAsia="Arial" w:cs="Times New Roman"/>
        </w:rPr>
        <w:t xml:space="preserve"> </w:t>
      </w:r>
      <w:r w:rsidRPr="003B198F">
        <w:rPr>
          <w:rFonts w:eastAsia="Arial" w:cs="Times New Roman"/>
        </w:rPr>
        <w:t>настоящей статьи, обязан принять решение о внесении изменений в правила землепользования и застройки. Предписание, указанное в</w:t>
      </w:r>
      <w:r w:rsidR="00262191">
        <w:rPr>
          <w:rFonts w:eastAsia="Arial" w:cs="Times New Roman"/>
        </w:rPr>
        <w:t xml:space="preserve"> </w:t>
      </w:r>
      <w:hyperlink r:id="rId62" w:anchor="dst1969" w:history="1">
        <w:r w:rsidRPr="003B198F">
          <w:rPr>
            <w:rFonts w:eastAsia="Arial" w:cs="Times New Roman"/>
          </w:rPr>
          <w:t>пункте 1.1 части 1</w:t>
        </w:r>
      </w:hyperlink>
      <w:r w:rsidR="00262191">
        <w:rPr>
          <w:rFonts w:eastAsia="Arial" w:cs="Times New Roman"/>
        </w:rPr>
        <w:t xml:space="preserve"> </w:t>
      </w:r>
      <w:r w:rsidRPr="003B198F">
        <w:rPr>
          <w:rFonts w:eastAsia="Arial" w:cs="Times New Roman"/>
        </w:rPr>
        <w:t>настоящей статьи, может быть обжаловано главой местной администрации в суд.</w:t>
      </w:r>
    </w:p>
    <w:p w:rsidR="007F5C2E" w:rsidRPr="003B198F" w:rsidRDefault="007F5C2E" w:rsidP="00412DAF">
      <w:pPr>
        <w:pStyle w:val="2"/>
      </w:pPr>
      <w:bookmarkStart w:id="179" w:name="dst2460"/>
      <w:bookmarkStart w:id="180" w:name="dst2463"/>
      <w:bookmarkStart w:id="181" w:name="_Toc529951949"/>
      <w:bookmarkStart w:id="182" w:name="_Toc4763295"/>
      <w:bookmarkEnd w:id="179"/>
      <w:bookmarkEnd w:id="180"/>
      <w:r w:rsidRPr="003B198F">
        <w:t>РАЗДЕЛ 6. ПОЛОЖЕНИЯ О РЕГУЛИРОВАНИИ ИНЫХ ВОПРОСОВ ЗЕМЛЕПОЛЬЗОВАНИЯ И ЗАСТРОЙКИ</w:t>
      </w:r>
      <w:bookmarkEnd w:id="175"/>
      <w:bookmarkEnd w:id="176"/>
      <w:bookmarkEnd w:id="177"/>
      <w:bookmarkEnd w:id="181"/>
      <w:bookmarkEnd w:id="182"/>
    </w:p>
    <w:p w:rsidR="007F5C2E" w:rsidRPr="003B198F" w:rsidRDefault="007F5C2E" w:rsidP="00D24C16">
      <w:pPr>
        <w:pStyle w:val="39"/>
      </w:pPr>
      <w:bookmarkStart w:id="183" w:name="_Toc468262249"/>
      <w:bookmarkStart w:id="184" w:name="_Toc492973658"/>
      <w:bookmarkStart w:id="185" w:name="_Toc529951950"/>
      <w:bookmarkStart w:id="186" w:name="_Toc4763296"/>
      <w:r w:rsidRPr="003B198F">
        <w:t>Статья 2</w:t>
      </w:r>
      <w:r w:rsidR="00E641B3">
        <w:t>3</w:t>
      </w:r>
      <w:r w:rsidRPr="003B198F">
        <w:t>. Особенности применения видов разрешенного использования земельных участков и объектов капитального строительства</w:t>
      </w:r>
      <w:bookmarkEnd w:id="183"/>
      <w:bookmarkEnd w:id="184"/>
      <w:bookmarkEnd w:id="185"/>
      <w:bookmarkEnd w:id="186"/>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Наименования, описания и коды видов разрешенного использования земельных участков и объектов капитального строительства, установленных в градостроительных регламентах, применяются в соответствии с Классификатором видов разрешенного использования земельных участков.</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На земельных участках может размещаться несколько зданий, строений, сооружений, если при этом не нарушаются предельные размеры земельных участков и предельные параметры разрешенного строительства, реконструкции объектов капитального строительства, технические регламенты и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 xml:space="preserve">3. Содержание видов разрешенного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w:t>
      </w:r>
      <w:r w:rsidRPr="003B198F">
        <w:rPr>
          <w:rFonts w:cs="Times New Roman"/>
          <w:lang w:eastAsia="zh-CN"/>
        </w:rPr>
        <w:lastRenderedPageBreak/>
        <w:t>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r w:rsidRPr="003B198F">
        <w:rPr>
          <w:rFonts w:ascii="Arial" w:hAnsi="Arial" w:cs="Arial"/>
          <w:b/>
          <w:bCs/>
          <w:sz w:val="12"/>
          <w:szCs w:val="12"/>
          <w:shd w:val="clear" w:color="auto" w:fill="FFFFFF"/>
          <w:lang w:eastAsia="zh-CN"/>
        </w:rPr>
        <w:t>.</w:t>
      </w:r>
    </w:p>
    <w:p w:rsidR="007F5C2E" w:rsidRPr="003B198F" w:rsidRDefault="007F5C2E" w:rsidP="00D24C16">
      <w:pPr>
        <w:pStyle w:val="39"/>
      </w:pPr>
      <w:bookmarkStart w:id="187" w:name="_Toc468262250"/>
      <w:bookmarkStart w:id="188" w:name="_Toc492973659"/>
      <w:bookmarkStart w:id="189" w:name="_Toc529951951"/>
      <w:bookmarkStart w:id="190" w:name="_Toc4763297"/>
      <w:r w:rsidRPr="003B198F">
        <w:t>Статья 2</w:t>
      </w:r>
      <w:r w:rsidR="00E641B3">
        <w:t>4</w:t>
      </w:r>
      <w:r w:rsidRPr="003B198F">
        <w:t>. Особенности применения предельных параметров разрешенного строительства, реконструкции объектов капитального строительства</w:t>
      </w:r>
      <w:bookmarkEnd w:id="187"/>
      <w:bookmarkEnd w:id="188"/>
      <w:bookmarkEnd w:id="189"/>
      <w:bookmarkEnd w:id="190"/>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Размеры образуемых и изменяемых земельных участков должны соответствовать требованиям градостроительных регламентов о максимальной и минимальной площади земельных участков.</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Минимальные отступы от красных линий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определяются только в том случае, если красные линии установлены в проекте планировки территории.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В случае, если границы земельных участков совпадают с красными линиями, минимальные отступы от границ таких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равны минимальным отступам от красных линий.</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4. Предельная (максимальная) высота объектов капитального строительства определяется в метрах по вертикали от максимальной планировочной отметки земли по периметру отмостки объекта капитального строительства до наивысшей точки конька или плоской кровли объекта капитального строительства.</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Требования градостроительных регламентов в части предельной (максимальной) высоты объектов капитального строительства не распространяются на:</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антенны;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вентиляционные и дымовые трубы;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шпили;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4) аттики;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5) балюстрады (ограждения);</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6) выходы на кровлю максимальной площадью 16 м</w:t>
      </w:r>
      <w:r w:rsidRPr="003B198F">
        <w:rPr>
          <w:rFonts w:cs="Times New Roman"/>
          <w:vertAlign w:val="superscript"/>
          <w:lang w:eastAsia="zh-CN"/>
        </w:rPr>
        <w:t>2</w:t>
      </w:r>
      <w:r w:rsidRPr="003B198F">
        <w:rPr>
          <w:rFonts w:cs="Times New Roman"/>
          <w:lang w:eastAsia="zh-CN"/>
        </w:rPr>
        <w:t xml:space="preserve"> и высотой 2,5 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7) остекленные световые фонари, максимальной высотой 2,5 м, суммарная площадь которых не превышает 25 % площади кровли;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8) машинные помещения лифтов высотой до 5 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5.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 При этом площадь земельного участка, которая может быть застроена, определяется как сумма площадей горизонтальных сечений по внешним обводам объектов капитального строительства на уровне цоколей, включая выступающие части, в том числе крыльца и террасы.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В площадь земельного участка, которая может быть застроена, включается площадь под зданием, расположенным на столбах, а также проезды под таким зданием.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В случае размещения парковки в подземных, цокольном и (или) первых двух надземных этажах здания, площадь земельного участка, которая может быть застроена, определяется как площадь горизонтального сечения по внешнему обводу данного здания (включая выступающие части) на уровне верха перекрытия парковки.</w:t>
      </w:r>
    </w:p>
    <w:p w:rsidR="007F5C2E" w:rsidRPr="003B198F" w:rsidRDefault="007F5C2E" w:rsidP="00D24C16">
      <w:pPr>
        <w:pStyle w:val="39"/>
      </w:pPr>
      <w:bookmarkStart w:id="191" w:name="_Toc107645141"/>
      <w:bookmarkStart w:id="192" w:name="_Toc157238798"/>
      <w:bookmarkStart w:id="193" w:name="_Toc244677458"/>
      <w:bookmarkStart w:id="194" w:name="_Toc246411606"/>
      <w:bookmarkStart w:id="195" w:name="_Toc374432559"/>
      <w:bookmarkStart w:id="196" w:name="_Toc492973665"/>
      <w:bookmarkStart w:id="197" w:name="_Toc529951955"/>
      <w:bookmarkStart w:id="198" w:name="_Toc4763298"/>
      <w:bookmarkStart w:id="199" w:name="_Toc107645126"/>
      <w:r w:rsidRPr="003B198F">
        <w:t>Статья 2</w:t>
      </w:r>
      <w:r w:rsidR="00E641B3">
        <w:t>5</w:t>
      </w:r>
      <w:r w:rsidRPr="003B198F">
        <w:t xml:space="preserve">. </w:t>
      </w:r>
      <w:bookmarkEnd w:id="191"/>
      <w:bookmarkEnd w:id="192"/>
      <w:bookmarkEnd w:id="193"/>
      <w:bookmarkEnd w:id="194"/>
      <w:r w:rsidRPr="003B198F">
        <w:t>Ограждения</w:t>
      </w:r>
      <w:bookmarkEnd w:id="195"/>
      <w:bookmarkEnd w:id="196"/>
      <w:bookmarkEnd w:id="197"/>
      <w:bookmarkEnd w:id="198"/>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1. Архитектурно-художественное решение ограждений должно соответствовать масштабу и характеру архитектурного окружения.</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2. Требования к ограждению земельных участков.</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2.1. Ограждение участков коллективных садоводств:</w:t>
      </w:r>
    </w:p>
    <w:p w:rsidR="001C47B2" w:rsidRPr="003B198F" w:rsidRDefault="001C47B2" w:rsidP="00506E09">
      <w:pPr>
        <w:widowControl w:val="0"/>
        <w:autoSpaceDE w:val="0"/>
        <w:autoSpaceDN w:val="0"/>
        <w:adjustRightInd w:val="0"/>
        <w:ind w:firstLine="709"/>
        <w:contextualSpacing/>
        <w:jc w:val="both"/>
        <w:rPr>
          <w:rFonts w:cs="Times New Roman"/>
        </w:rPr>
      </w:pPr>
      <w:r w:rsidRPr="003B198F">
        <w:rPr>
          <w:rFonts w:cs="Times New Roman"/>
        </w:rPr>
        <w:t>-</w:t>
      </w:r>
      <w:r w:rsidR="007F5C2E" w:rsidRPr="003B198F">
        <w:rPr>
          <w:rFonts w:cs="Times New Roman"/>
        </w:rPr>
        <w:t>лицевые ограждения проволочные, сетчатые, решетчатые высотой не более 1,8 м;</w:t>
      </w:r>
    </w:p>
    <w:p w:rsidR="007F5C2E" w:rsidRPr="003B198F" w:rsidRDefault="001C47B2" w:rsidP="00506E09">
      <w:pPr>
        <w:widowControl w:val="0"/>
        <w:autoSpaceDE w:val="0"/>
        <w:autoSpaceDN w:val="0"/>
        <w:adjustRightInd w:val="0"/>
        <w:ind w:firstLine="709"/>
        <w:contextualSpacing/>
        <w:jc w:val="both"/>
        <w:rPr>
          <w:rFonts w:cs="Times New Roman"/>
        </w:rPr>
      </w:pPr>
      <w:r w:rsidRPr="003B198F">
        <w:rPr>
          <w:rFonts w:cs="Times New Roman"/>
        </w:rPr>
        <w:t>-</w:t>
      </w:r>
      <w:r w:rsidR="007F5C2E" w:rsidRPr="003B198F">
        <w:rPr>
          <w:rFonts w:cs="Times New Roman"/>
        </w:rPr>
        <w:t xml:space="preserve">межевые ограждения проволочные, сетчатые, решетчатые с высотой </w:t>
      </w:r>
      <w:r w:rsidR="007F5C2E" w:rsidRPr="003B198F">
        <w:rPr>
          <w:rFonts w:cs="Times New Roman"/>
        </w:rPr>
        <w:br/>
      </w:r>
      <w:r w:rsidR="007F5C2E" w:rsidRPr="003B198F">
        <w:rPr>
          <w:rFonts w:cs="Times New Roman"/>
        </w:rPr>
        <w:lastRenderedPageBreak/>
        <w:t>по соглашению сторон, но не более 1,8 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2.2. Ограждение приусадебных земельных участков и земельных участков, предоставленных для индивидуального жилищного строительства:</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Максимально допустимая высота ограждений принимается не более 2,0 м. На границе </w:t>
      </w:r>
      <w:r w:rsidRPr="003B198F">
        <w:rPr>
          <w:rFonts w:cs="Times New Roman"/>
        </w:rPr>
        <w:br/>
        <w:t xml:space="preserve">с соседним земельным участком допускается устанавливать ограждения сетчатые </w:t>
      </w:r>
      <w:r w:rsidRPr="003B198F">
        <w:rPr>
          <w:rFonts w:cs="Times New Roman"/>
        </w:rPr>
        <w:br/>
        <w:t>или решетчатые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с согласия смежных землепользователей.</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Перед фасадами многоквартирных жилых домов разрешается устройство палисадов </w:t>
      </w:r>
      <w:r w:rsidRPr="003B198F">
        <w:rPr>
          <w:rFonts w:cs="Times New Roman"/>
        </w:rPr>
        <w:br/>
        <w:t>для улучшения эстетического восприятия. Размер палисадников: глубина не более 3 метров, длина не более длины фасада дома. Ограждение палисада выполняется прозрачным (решетчатым) материалом, высотой не более 90 см.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2.3. Ограждение земельных участков многоквартирных жилых домов секционного типа допускается только в соответствии с планировочной организацией земельного участка </w:t>
      </w:r>
      <w:r w:rsidRPr="003B198F">
        <w:rPr>
          <w:rFonts w:cs="Times New Roman"/>
        </w:rPr>
        <w:br/>
        <w:t xml:space="preserve">в составе проекта. При этом не должно создаваться препятствий для подъезда пожарных автомобилей, машин скорой помощи с организацией при необходимости разворотных площадок с нормативными размерами. Не допускается ограждение отдельных земельных участков многоквартирных жилых домов секционного типа, если при этом нарушаются сложившиеся пешеходные связи, создаются препятствия для подъезда к жилым </w:t>
      </w:r>
      <w:r w:rsidRPr="003B198F">
        <w:rPr>
          <w:rFonts w:cs="Times New Roman"/>
        </w:rPr>
        <w:br/>
        <w:t xml:space="preserve">и общественным зданиям (при невозможности организации подъезда к этим объектам </w:t>
      </w:r>
      <w:r w:rsidRPr="003B198F">
        <w:rPr>
          <w:rFonts w:cs="Times New Roman"/>
        </w:rPr>
        <w:br/>
        <w:t xml:space="preserve">с территорий общего пользования), детским, хозяйственным площадкам, площадкам </w:t>
      </w:r>
      <w:r w:rsidRPr="003B198F">
        <w:rPr>
          <w:rFonts w:cs="Times New Roman"/>
        </w:rPr>
        <w:br/>
        <w:t xml:space="preserve">для сбора ТБО, если данные площадки предусмотрены на группу жилых домов. </w:t>
      </w:r>
      <w:r w:rsidRPr="003B198F">
        <w:rPr>
          <w:rFonts w:cs="Times New Roman"/>
        </w:rPr>
        <w:br/>
        <w:t>Высота ограждения не более 1,8 м с глухим ограждением.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2.4. На территории общественно-деловых зон допускается устройство лицевых </w:t>
      </w:r>
      <w:r w:rsidRPr="003B198F">
        <w:rPr>
          <w:rFonts w:cs="Times New Roman"/>
        </w:rPr>
        <w:br/>
        <w:t>и межевых декоративных решетчатых ограждений высотой до 0,8 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2.5. Для зданий - памятников истории и культуры допускается только реставрация сохранившихся исторических ограждений или воссоздание утраченных ограждений </w:t>
      </w:r>
      <w:r w:rsidRPr="003B198F">
        <w:rPr>
          <w:rFonts w:cs="Times New Roman"/>
        </w:rPr>
        <w:br/>
        <w:t>по сохранившимся фрагментам или историческим аналогам.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2.6. При проектировании ограждений следует соблюдать требования строительных норм СН 441-72* "Указания по проектированию ограждений площадок и участков предприятий, зданий и сооружений", а также требования, изложенные в </w:t>
      </w:r>
      <w:hyperlink r:id="rId63" w:history="1">
        <w:r w:rsidRPr="003B198F">
          <w:rPr>
            <w:rFonts w:cs="Times New Roman"/>
          </w:rPr>
          <w:t>пункте 2</w:t>
        </w:r>
      </w:hyperlink>
      <w:r w:rsidRPr="003B198F">
        <w:rPr>
          <w:rFonts w:cs="Times New Roman"/>
        </w:rPr>
        <w:t xml:space="preserve"> настоящего подраздела Правил.</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2.7. Строительные площадки, а также площадки объектов при их реконструкции </w:t>
      </w:r>
      <w:r w:rsidRPr="003B198F">
        <w:rPr>
          <w:rFonts w:cs="Times New Roman"/>
        </w:rPr>
        <w:br/>
        <w:t>и капитальном ремонте должны ограждаться на период строительных работ сплошным (глухим) забором высотой не менее 2,0 м, выполненным в едином конструктивно-дизайнерском решении. 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местным отделом Государственной инспекции безопасности дорожного движения устраивать временный тротуар с разделяющим ограждением</w:t>
      </w:r>
      <w:r w:rsidR="00365D35" w:rsidRPr="003B198F">
        <w:rPr>
          <w:rFonts w:cs="Times New Roman"/>
        </w:rPr>
        <w:t xml:space="preserve"> </w:t>
      </w:r>
      <w:r w:rsidRPr="003B198F">
        <w:rPr>
          <w:rFonts w:cs="Times New Roman"/>
        </w:rPr>
        <w:t>на проезжей части улицы.</w:t>
      </w:r>
    </w:p>
    <w:p w:rsidR="007F5C2E" w:rsidRPr="003B198F" w:rsidRDefault="007F5C2E" w:rsidP="00506E09">
      <w:pPr>
        <w:widowControl w:val="0"/>
        <w:autoSpaceDE w:val="0"/>
        <w:ind w:firstLine="709"/>
        <w:contextualSpacing/>
        <w:jc w:val="both"/>
        <w:rPr>
          <w:rFonts w:cs="Times New Roman"/>
        </w:rPr>
      </w:pPr>
      <w:r w:rsidRPr="003B198F">
        <w:rPr>
          <w:rFonts w:cs="Times New Roman"/>
        </w:rPr>
        <w:t>2.8. Установка шлагбаумов допускается только на железнодорожных переездах, платных автостоянках, контрольно-пропускных пунктах.</w:t>
      </w:r>
    </w:p>
    <w:bookmarkEnd w:id="199"/>
    <w:p w:rsidR="007F5C2E" w:rsidRPr="003B198F" w:rsidRDefault="007F5C2E" w:rsidP="00506E09">
      <w:pPr>
        <w:widowControl w:val="0"/>
        <w:autoSpaceDE w:val="0"/>
        <w:ind w:firstLine="709"/>
        <w:contextualSpacing/>
        <w:jc w:val="both"/>
        <w:rPr>
          <w:rFonts w:ascii="Arial" w:hAnsi="Arial" w:cs="Arial"/>
          <w:sz w:val="22"/>
          <w:szCs w:val="22"/>
        </w:rPr>
      </w:pPr>
      <w:r w:rsidRPr="003B198F">
        <w:rPr>
          <w:rFonts w:cs="Times New Roman"/>
        </w:rPr>
        <w:br w:type="page"/>
      </w:r>
      <w:bookmarkStart w:id="200" w:name="_Toc364069274"/>
    </w:p>
    <w:p w:rsidR="007F5C2E" w:rsidRPr="003B198F" w:rsidRDefault="007F5C2E" w:rsidP="00506E09">
      <w:pPr>
        <w:pStyle w:val="1"/>
        <w:spacing w:before="0" w:after="0"/>
        <w:ind w:firstLine="709"/>
        <w:contextualSpacing/>
        <w:rPr>
          <w:lang w:val="ru-RU"/>
        </w:rPr>
      </w:pPr>
      <w:bookmarkStart w:id="201" w:name="_Toc464038306"/>
      <w:bookmarkStart w:id="202" w:name="_Toc468262251"/>
      <w:bookmarkStart w:id="203" w:name="_Toc492973669"/>
      <w:bookmarkStart w:id="204" w:name="_Toc529951959"/>
      <w:bookmarkStart w:id="205" w:name="_Toc4763299"/>
      <w:r w:rsidRPr="003B198F">
        <w:rPr>
          <w:lang w:val="ru-RU"/>
        </w:rPr>
        <w:lastRenderedPageBreak/>
        <w:t>ГЛАВА 2. ГРАДОСТРОИТЕЛЬНЫЕ РЕГЛАМЕНТЫ</w:t>
      </w:r>
      <w:bookmarkEnd w:id="200"/>
      <w:bookmarkEnd w:id="201"/>
      <w:bookmarkEnd w:id="202"/>
      <w:bookmarkEnd w:id="203"/>
      <w:bookmarkEnd w:id="204"/>
      <w:bookmarkEnd w:id="205"/>
    </w:p>
    <w:p w:rsidR="007F5C2E" w:rsidRPr="003B198F" w:rsidRDefault="007F5C2E" w:rsidP="00D24C16">
      <w:pPr>
        <w:pStyle w:val="39"/>
      </w:pPr>
      <w:bookmarkStart w:id="206" w:name="_Toc364069275"/>
      <w:bookmarkStart w:id="207" w:name="_Toc464038307"/>
      <w:bookmarkStart w:id="208" w:name="_Toc468262252"/>
      <w:bookmarkStart w:id="209" w:name="_Toc492973670"/>
      <w:bookmarkStart w:id="210" w:name="_Toc529951960"/>
      <w:bookmarkStart w:id="211" w:name="_Toc4763300"/>
      <w:r w:rsidRPr="003B198F">
        <w:t xml:space="preserve">Статья </w:t>
      </w:r>
      <w:r w:rsidR="00F65B93">
        <w:t>2</w:t>
      </w:r>
      <w:r w:rsidR="00E641B3">
        <w:t>6</w:t>
      </w:r>
      <w:r w:rsidRPr="003B198F">
        <w:t>.</w:t>
      </w:r>
      <w:r w:rsidR="006F4B58">
        <w:t xml:space="preserve"> </w:t>
      </w:r>
      <w:bookmarkEnd w:id="206"/>
      <w:bookmarkEnd w:id="207"/>
      <w:bookmarkEnd w:id="208"/>
      <w:bookmarkEnd w:id="209"/>
      <w:r w:rsidR="001C47B2" w:rsidRPr="003B198F">
        <w:t>Градостроительные регламенты. Порядок установления и применения</w:t>
      </w:r>
      <w:bookmarkEnd w:id="210"/>
      <w:bookmarkEnd w:id="211"/>
    </w:p>
    <w:p w:rsidR="001C47B2" w:rsidRPr="003B198F" w:rsidRDefault="001C47B2" w:rsidP="00506E09">
      <w:pPr>
        <w:pStyle w:val="afffffd"/>
        <w:contextualSpacing/>
      </w:pPr>
      <w:r w:rsidRPr="003B198F">
        <w:t>1. Территориальные зоны определены с учетом:</w:t>
      </w:r>
    </w:p>
    <w:p w:rsidR="002703D3" w:rsidRPr="003B198F" w:rsidRDefault="002703D3" w:rsidP="002703D3">
      <w:pPr>
        <w:pStyle w:val="afffffd"/>
        <w:contextualSpacing/>
      </w:pPr>
      <w:r w:rsidRPr="003B198F">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703D3" w:rsidRPr="003B198F" w:rsidRDefault="002703D3" w:rsidP="002703D3">
      <w:pPr>
        <w:pStyle w:val="afffffd"/>
        <w:contextualSpacing/>
      </w:pPr>
      <w:bookmarkStart w:id="212" w:name="dst101767"/>
      <w:bookmarkEnd w:id="212"/>
      <w:r w:rsidRPr="003B198F">
        <w:t>2) функциональных зон и параметров их планируемого развития, определенных генеральным планом поселения (за исключением случая, установленного </w:t>
      </w:r>
      <w:hyperlink r:id="rId64" w:anchor="dst101612" w:history="1">
        <w:r w:rsidRPr="003B198F">
          <w:t>частью 6 статьи 18</w:t>
        </w:r>
      </w:hyperlink>
      <w:r w:rsidRPr="003B198F">
        <w:t> настоящего Кодекса), генеральным планом городского округа, схемой территориального планирования муниципального района;</w:t>
      </w:r>
    </w:p>
    <w:p w:rsidR="002703D3" w:rsidRPr="003B198F" w:rsidRDefault="002703D3" w:rsidP="002703D3">
      <w:pPr>
        <w:pStyle w:val="afffffd"/>
        <w:contextualSpacing/>
      </w:pPr>
      <w:bookmarkStart w:id="213" w:name="dst100533"/>
      <w:bookmarkEnd w:id="213"/>
      <w:r w:rsidRPr="003B198F">
        <w:t>3) определенных настоящим Кодексом территориальных зон;</w:t>
      </w:r>
    </w:p>
    <w:p w:rsidR="002703D3" w:rsidRPr="003B198F" w:rsidRDefault="002703D3" w:rsidP="002703D3">
      <w:pPr>
        <w:pStyle w:val="afffffd"/>
        <w:contextualSpacing/>
      </w:pPr>
      <w:bookmarkStart w:id="214" w:name="dst100534"/>
      <w:bookmarkEnd w:id="214"/>
      <w:r w:rsidRPr="003B198F">
        <w:t>4) сложившейся планировки территории и существующего землепользования;</w:t>
      </w:r>
    </w:p>
    <w:p w:rsidR="002703D3" w:rsidRPr="003B198F" w:rsidRDefault="002703D3" w:rsidP="002703D3">
      <w:pPr>
        <w:pStyle w:val="afffffd"/>
        <w:contextualSpacing/>
      </w:pPr>
      <w:bookmarkStart w:id="215" w:name="dst101768"/>
      <w:bookmarkEnd w:id="215"/>
      <w:r w:rsidRPr="003B198F">
        <w:t>5) планируемых изменений границ земель различных категорий;</w:t>
      </w:r>
    </w:p>
    <w:p w:rsidR="002703D3" w:rsidRPr="003B198F" w:rsidRDefault="002703D3" w:rsidP="002703D3">
      <w:pPr>
        <w:pStyle w:val="afffffd"/>
        <w:contextualSpacing/>
      </w:pPr>
      <w:bookmarkStart w:id="216" w:name="dst100536"/>
      <w:bookmarkEnd w:id="216"/>
      <w:r w:rsidRPr="003B198F">
        <w:t>6) предотвращения возможности причинения вреда объектам капитального строительства, расположенным на смежных земельных участках;</w:t>
      </w:r>
    </w:p>
    <w:p w:rsidR="002703D3" w:rsidRPr="003B198F" w:rsidRDefault="002703D3" w:rsidP="002703D3">
      <w:pPr>
        <w:pStyle w:val="afffffd"/>
        <w:contextualSpacing/>
      </w:pPr>
      <w:bookmarkStart w:id="217" w:name="dst628"/>
      <w:bookmarkEnd w:id="217"/>
      <w:r w:rsidRPr="003B198F">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1C47B2" w:rsidRPr="003B198F" w:rsidRDefault="001C47B2" w:rsidP="00506E09">
      <w:pPr>
        <w:pStyle w:val="afffffd"/>
        <w:contextualSpacing/>
      </w:pPr>
      <w:r w:rsidRPr="003B198F">
        <w:t>2. Границы территориальных зон установлены по:</w:t>
      </w:r>
    </w:p>
    <w:p w:rsidR="002703D3" w:rsidRPr="003B198F" w:rsidRDefault="002703D3" w:rsidP="002703D3">
      <w:pPr>
        <w:pStyle w:val="afffffd"/>
        <w:contextualSpacing/>
      </w:pPr>
      <w:r w:rsidRPr="003B198F">
        <w:t>1) линиям магистралей, улиц, проездов, разделяющим транспортные потоки противоположных направлений;</w:t>
      </w:r>
    </w:p>
    <w:p w:rsidR="002703D3" w:rsidRPr="003B198F" w:rsidRDefault="002703D3" w:rsidP="002703D3">
      <w:pPr>
        <w:pStyle w:val="afffffd"/>
        <w:contextualSpacing/>
      </w:pPr>
      <w:bookmarkStart w:id="218" w:name="dst100539"/>
      <w:bookmarkEnd w:id="218"/>
      <w:r w:rsidRPr="003B198F">
        <w:t>2) красным линиям;</w:t>
      </w:r>
    </w:p>
    <w:p w:rsidR="002703D3" w:rsidRPr="003B198F" w:rsidRDefault="002703D3" w:rsidP="002703D3">
      <w:pPr>
        <w:pStyle w:val="afffffd"/>
        <w:contextualSpacing/>
      </w:pPr>
      <w:bookmarkStart w:id="219" w:name="dst100540"/>
      <w:bookmarkEnd w:id="219"/>
      <w:r w:rsidRPr="003B198F">
        <w:t>3) границам земельных участков;</w:t>
      </w:r>
    </w:p>
    <w:p w:rsidR="002703D3" w:rsidRPr="003B198F" w:rsidRDefault="002703D3" w:rsidP="002703D3">
      <w:pPr>
        <w:pStyle w:val="afffffd"/>
        <w:contextualSpacing/>
      </w:pPr>
      <w:bookmarkStart w:id="220" w:name="dst100541"/>
      <w:bookmarkEnd w:id="220"/>
      <w:r w:rsidRPr="003B198F">
        <w:t>4) границам населенных пунктов в пределах муниципальных образований;</w:t>
      </w:r>
    </w:p>
    <w:p w:rsidR="002703D3" w:rsidRPr="003B198F" w:rsidRDefault="002703D3" w:rsidP="002703D3">
      <w:pPr>
        <w:pStyle w:val="afffffd"/>
        <w:contextualSpacing/>
      </w:pPr>
      <w:bookmarkStart w:id="221" w:name="dst100542"/>
      <w:bookmarkEnd w:id="221"/>
      <w:r w:rsidRPr="003B198F">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2703D3" w:rsidRPr="003B198F" w:rsidRDefault="002703D3" w:rsidP="002703D3">
      <w:pPr>
        <w:pStyle w:val="afffffd"/>
        <w:contextualSpacing/>
      </w:pPr>
      <w:bookmarkStart w:id="222" w:name="dst100543"/>
      <w:bookmarkEnd w:id="222"/>
      <w:r w:rsidRPr="003B198F">
        <w:t>6) естественным границам природных объектов;</w:t>
      </w:r>
    </w:p>
    <w:p w:rsidR="002703D3" w:rsidRPr="003B198F" w:rsidRDefault="002703D3" w:rsidP="002703D3">
      <w:pPr>
        <w:pStyle w:val="afffffd"/>
        <w:contextualSpacing/>
      </w:pPr>
      <w:bookmarkStart w:id="223" w:name="dst100544"/>
      <w:bookmarkEnd w:id="223"/>
      <w:r w:rsidRPr="003B198F">
        <w:t>7) иным границам.</w:t>
      </w:r>
    </w:p>
    <w:p w:rsidR="002703D3" w:rsidRPr="003B198F" w:rsidRDefault="002703D3" w:rsidP="002703D3">
      <w:pPr>
        <w:pStyle w:val="afffffd"/>
        <w:contextualSpacing/>
      </w:pPr>
      <w:r w:rsidRPr="003B198F">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C47B2" w:rsidRPr="003B198F" w:rsidRDefault="001C47B2" w:rsidP="00506E09">
      <w:pPr>
        <w:pStyle w:val="afffffd"/>
        <w:contextualSpacing/>
      </w:pPr>
      <w:r w:rsidRPr="003B198F">
        <w:t>3. Градостроительные регламенты установлены настоящими Правилами применительно к земельным участкам и объектам капитального строительства, расположенным в границах, отображенных на карте градостроительного зонирования, территориальных зон.</w:t>
      </w:r>
    </w:p>
    <w:p w:rsidR="001C47B2" w:rsidRPr="003B198F" w:rsidRDefault="001C47B2" w:rsidP="00506E09">
      <w:pPr>
        <w:pStyle w:val="afffffd"/>
        <w:contextualSpacing/>
      </w:pPr>
      <w:r w:rsidRPr="003B198F">
        <w:t>Действие градостроительного регламента не распространяется на земельные участки:</w:t>
      </w:r>
    </w:p>
    <w:p w:rsidR="002703D3" w:rsidRPr="003B198F" w:rsidRDefault="001C47B2" w:rsidP="002703D3">
      <w:pPr>
        <w:pStyle w:val="afffffd"/>
        <w:contextualSpacing/>
      </w:pPr>
      <w:r w:rsidRPr="003B198F">
        <w:t xml:space="preserve"> </w:t>
      </w:r>
      <w:r w:rsidR="002703D3" w:rsidRPr="003B198F">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703D3" w:rsidRPr="003B198F" w:rsidRDefault="002703D3" w:rsidP="002703D3">
      <w:pPr>
        <w:pStyle w:val="afffffd"/>
        <w:contextualSpacing/>
      </w:pPr>
      <w:bookmarkStart w:id="224" w:name="dst100587"/>
      <w:bookmarkEnd w:id="224"/>
      <w:r w:rsidRPr="003B198F">
        <w:t>2) в границах территорий общего пользования;</w:t>
      </w:r>
    </w:p>
    <w:p w:rsidR="002703D3" w:rsidRPr="003B198F" w:rsidRDefault="002703D3" w:rsidP="002703D3">
      <w:pPr>
        <w:pStyle w:val="afffffd"/>
        <w:contextualSpacing/>
      </w:pPr>
      <w:bookmarkStart w:id="225" w:name="dst101769"/>
      <w:bookmarkEnd w:id="225"/>
      <w:r w:rsidRPr="003B198F">
        <w:t>3) предназначенные для размещения линейных объектов и (или) занятые линейными объектами;</w:t>
      </w:r>
    </w:p>
    <w:p w:rsidR="002703D3" w:rsidRPr="003B198F" w:rsidRDefault="002703D3" w:rsidP="002703D3">
      <w:pPr>
        <w:pStyle w:val="afffffd"/>
        <w:contextualSpacing/>
      </w:pPr>
      <w:bookmarkStart w:id="226" w:name="dst101025"/>
      <w:bookmarkEnd w:id="226"/>
      <w:r w:rsidRPr="003B198F">
        <w:t>4) предоставленные для добычи полезных ископаемых.</w:t>
      </w:r>
    </w:p>
    <w:p w:rsidR="001C47B2" w:rsidRPr="003B198F" w:rsidRDefault="001C47B2" w:rsidP="002703D3">
      <w:pPr>
        <w:pStyle w:val="afffffd"/>
        <w:contextualSpacing/>
      </w:pPr>
      <w:r w:rsidRPr="003B198F">
        <w:t>4. В границах территориальных зон, для которых в соответствии с федеральным законодательством градостроительные регламенты не установлены, решения об использовании земельных участков принимают органы местного самоуправления в соответствии с федеральным законодательством.</w:t>
      </w:r>
    </w:p>
    <w:p w:rsidR="001C47B2" w:rsidRPr="003B198F" w:rsidRDefault="001C47B2" w:rsidP="00506E09">
      <w:pPr>
        <w:pStyle w:val="afffffd"/>
        <w:contextualSpacing/>
      </w:pPr>
      <w:r w:rsidRPr="003B198F">
        <w:t xml:space="preserve">5. В составе территориальных зон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w:t>
      </w:r>
      <w:r w:rsidRPr="003B198F">
        <w:lastRenderedPageBreak/>
        <w:t>общественных интересов населения. Порядок использования земель общего пользования определяется органами местного самоуправления.</w:t>
      </w:r>
    </w:p>
    <w:p w:rsidR="001C47B2" w:rsidRPr="003B198F" w:rsidRDefault="001C47B2" w:rsidP="00506E09">
      <w:pPr>
        <w:pStyle w:val="afffffd"/>
        <w:contextualSpacing/>
      </w:pPr>
      <w:r w:rsidRPr="003B198F">
        <w:t>6. В границах территорий линейных объектов решения об использовании земельных участков, использовании и строительстве, реконструкции объектов капитального строительства принимают органы местного самоуправления в соответствии с техническими регламентами на основе проектной документации линейных объектов.</w:t>
      </w:r>
    </w:p>
    <w:p w:rsidR="002703D3" w:rsidRPr="003B198F" w:rsidRDefault="001C47B2" w:rsidP="00506E09">
      <w:pPr>
        <w:pStyle w:val="afffffd"/>
        <w:contextualSpacing/>
      </w:pPr>
      <w:r w:rsidRPr="003B198F">
        <w:t>7.</w:t>
      </w:r>
      <w:r w:rsidR="002703D3" w:rsidRPr="003B198F">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703D3" w:rsidRPr="003B198F" w:rsidRDefault="002703D3" w:rsidP="00506E09">
      <w:pPr>
        <w:pStyle w:val="afffffd"/>
        <w:contextualSpacing/>
      </w:pPr>
      <w:r w:rsidRPr="003B198F">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2703D3" w:rsidRPr="003B198F" w:rsidRDefault="002703D3" w:rsidP="00506E09">
      <w:pPr>
        <w:pStyle w:val="afffffd"/>
        <w:contextualSpacing/>
      </w:pPr>
      <w:r w:rsidRPr="003B198F">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65" w:anchor="dst100581" w:history="1">
        <w:r w:rsidRPr="003B198F">
          <w:t>регламентом</w:t>
        </w:r>
      </w:hyperlink>
      <w:r w:rsidRPr="003B198F">
        <w:t>, положением об особо охраняемой природной территории в соответствии с лесным </w:t>
      </w:r>
      <w:hyperlink r:id="rId66" w:anchor="dst0" w:history="1">
        <w:r w:rsidRPr="003B198F">
          <w:t>законодательством</w:t>
        </w:r>
      </w:hyperlink>
      <w:r w:rsidRPr="003B198F">
        <w:t>, </w:t>
      </w:r>
      <w:hyperlink r:id="rId67" w:anchor="dst0" w:history="1">
        <w:r w:rsidRPr="003B198F">
          <w:t>законодательством</w:t>
        </w:r>
      </w:hyperlink>
      <w:r w:rsidRPr="003B198F">
        <w:t> об особо охраняемых природных территориях.</w:t>
      </w:r>
    </w:p>
    <w:p w:rsidR="001C47B2" w:rsidRPr="003B198F" w:rsidRDefault="001C47B2" w:rsidP="00506E09">
      <w:pPr>
        <w:pStyle w:val="afffffd"/>
        <w:contextualSpacing/>
      </w:pPr>
      <w:r w:rsidRPr="003B198F">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C47B2" w:rsidRPr="003B198F" w:rsidRDefault="001C47B2" w:rsidP="00506E09">
      <w:pPr>
        <w:pStyle w:val="afffffd"/>
        <w:contextualSpacing/>
      </w:pPr>
      <w:r w:rsidRPr="003B198F">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C47B2" w:rsidRPr="003B198F" w:rsidRDefault="001C47B2" w:rsidP="00506E09">
      <w:pPr>
        <w:pStyle w:val="afffffd"/>
        <w:contextualSpacing/>
      </w:pPr>
      <w:r w:rsidRPr="003B198F">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C47B2" w:rsidRPr="003B198F" w:rsidRDefault="001C47B2" w:rsidP="00506E09">
      <w:pPr>
        <w:pStyle w:val="afffffd"/>
        <w:contextualSpacing/>
      </w:pPr>
      <w:r w:rsidRPr="003B198F">
        <w:lastRenderedPageBreak/>
        <w:t>11. Если земельные участки, иные объекты недвижимости попадают в территориальные зоны и зоны с особыми условиями использования территорий, то к этим участкам и объектам применяются суммарные требования по регламентам использования недвижимости.</w:t>
      </w:r>
    </w:p>
    <w:p w:rsidR="002703D3" w:rsidRPr="003B198F" w:rsidRDefault="002703D3" w:rsidP="00506E09">
      <w:pPr>
        <w:pStyle w:val="afffffd"/>
        <w:contextualSpacing/>
      </w:pPr>
    </w:p>
    <w:p w:rsidR="001C47B2" w:rsidRPr="003B198F" w:rsidRDefault="001C47B2" w:rsidP="00506E09">
      <w:pPr>
        <w:ind w:firstLine="709"/>
        <w:contextualSpacing/>
        <w:jc w:val="center"/>
      </w:pPr>
      <w:r w:rsidRPr="003B198F">
        <w:t>Виды территориальных зон.</w:t>
      </w:r>
    </w:p>
    <w:tbl>
      <w:tblPr>
        <w:tblStyle w:val="af6"/>
        <w:tblW w:w="10173" w:type="dxa"/>
        <w:tblLook w:val="04A0"/>
      </w:tblPr>
      <w:tblGrid>
        <w:gridCol w:w="2660"/>
        <w:gridCol w:w="2926"/>
        <w:gridCol w:w="759"/>
        <w:gridCol w:w="3828"/>
      </w:tblGrid>
      <w:tr w:rsidR="00ED30DD" w:rsidRPr="003B198F" w:rsidTr="008D2D5C">
        <w:trPr>
          <w:tblHeader/>
        </w:trPr>
        <w:tc>
          <w:tcPr>
            <w:tcW w:w="2660" w:type="dxa"/>
            <w:vAlign w:val="center"/>
          </w:tcPr>
          <w:p w:rsidR="001C47B2" w:rsidRPr="003B198F" w:rsidRDefault="001C47B2" w:rsidP="00F53CAA">
            <w:pPr>
              <w:pStyle w:val="afffff7"/>
              <w:spacing w:before="0" w:after="0"/>
              <w:rPr>
                <w:szCs w:val="24"/>
              </w:rPr>
            </w:pPr>
            <w:r w:rsidRPr="003B198F">
              <w:rPr>
                <w:szCs w:val="24"/>
              </w:rPr>
              <w:t>Тип территориальной зоны</w:t>
            </w:r>
          </w:p>
        </w:tc>
        <w:tc>
          <w:tcPr>
            <w:tcW w:w="2926" w:type="dxa"/>
            <w:vAlign w:val="center"/>
          </w:tcPr>
          <w:p w:rsidR="001C47B2" w:rsidRPr="003B198F" w:rsidRDefault="001C47B2" w:rsidP="00F53CAA">
            <w:pPr>
              <w:pStyle w:val="afffff7"/>
              <w:spacing w:before="0" w:after="0"/>
              <w:rPr>
                <w:szCs w:val="24"/>
              </w:rPr>
            </w:pPr>
            <w:r w:rsidRPr="003B198F">
              <w:rPr>
                <w:szCs w:val="24"/>
              </w:rPr>
              <w:t>Виды зон</w:t>
            </w:r>
          </w:p>
        </w:tc>
        <w:tc>
          <w:tcPr>
            <w:tcW w:w="759" w:type="dxa"/>
            <w:vAlign w:val="center"/>
          </w:tcPr>
          <w:p w:rsidR="001C47B2" w:rsidRPr="003B198F" w:rsidRDefault="001C47B2" w:rsidP="00F53CAA">
            <w:pPr>
              <w:pStyle w:val="afffff7"/>
              <w:spacing w:before="0" w:after="0"/>
              <w:rPr>
                <w:szCs w:val="24"/>
              </w:rPr>
            </w:pPr>
            <w:r w:rsidRPr="003B198F">
              <w:rPr>
                <w:szCs w:val="24"/>
              </w:rPr>
              <w:t>Имя зоны</w:t>
            </w:r>
          </w:p>
        </w:tc>
        <w:tc>
          <w:tcPr>
            <w:tcW w:w="3828" w:type="dxa"/>
            <w:vAlign w:val="center"/>
          </w:tcPr>
          <w:p w:rsidR="001C47B2" w:rsidRPr="003B198F" w:rsidRDefault="001C47B2" w:rsidP="00F53CAA">
            <w:pPr>
              <w:pStyle w:val="afffff7"/>
              <w:spacing w:before="0" w:after="0"/>
              <w:rPr>
                <w:szCs w:val="24"/>
              </w:rPr>
            </w:pPr>
            <w:r w:rsidRPr="003B198F">
              <w:rPr>
                <w:szCs w:val="24"/>
              </w:rPr>
              <w:t>Описание</w:t>
            </w:r>
          </w:p>
        </w:tc>
      </w:tr>
      <w:tr w:rsidR="00262191" w:rsidRPr="003B198F" w:rsidTr="008D2D5C">
        <w:tc>
          <w:tcPr>
            <w:tcW w:w="2660" w:type="dxa"/>
            <w:vMerge w:val="restart"/>
            <w:vAlign w:val="center"/>
          </w:tcPr>
          <w:p w:rsidR="00262191" w:rsidRPr="003B198F" w:rsidRDefault="00262191" w:rsidP="00ED30DD">
            <w:pPr>
              <w:contextualSpacing/>
              <w:jc w:val="center"/>
              <w:rPr>
                <w:rFonts w:cs="Times New Roman"/>
                <w:sz w:val="22"/>
                <w:szCs w:val="22"/>
                <w:lang w:eastAsia="ru-RU"/>
              </w:rPr>
            </w:pPr>
          </w:p>
          <w:p w:rsidR="00262191" w:rsidRPr="003B198F" w:rsidRDefault="00262191" w:rsidP="00ED30DD">
            <w:pPr>
              <w:contextualSpacing/>
              <w:jc w:val="center"/>
              <w:rPr>
                <w:rFonts w:cs="Times New Roman"/>
                <w:sz w:val="22"/>
                <w:szCs w:val="22"/>
                <w:lang w:eastAsia="ru-RU"/>
              </w:rPr>
            </w:pPr>
            <w:r w:rsidRPr="003B198F">
              <w:rPr>
                <w:rFonts w:cs="Times New Roman"/>
                <w:sz w:val="22"/>
                <w:szCs w:val="22"/>
                <w:lang w:eastAsia="ru-RU"/>
              </w:rPr>
              <w:t>Жилые зоны</w:t>
            </w:r>
          </w:p>
          <w:p w:rsidR="00262191" w:rsidRPr="003B198F" w:rsidRDefault="00262191" w:rsidP="00ED30DD">
            <w:pPr>
              <w:contextualSpacing/>
              <w:jc w:val="center"/>
              <w:rPr>
                <w:rFonts w:cs="Times New Roman"/>
                <w:sz w:val="22"/>
                <w:szCs w:val="22"/>
                <w:lang w:eastAsia="ru-RU"/>
              </w:rPr>
            </w:pPr>
            <w:r w:rsidRPr="003B198F">
              <w:rPr>
                <w:rFonts w:cs="Times New Roman"/>
                <w:sz w:val="22"/>
                <w:szCs w:val="22"/>
                <w:lang w:eastAsia="ru-RU"/>
              </w:rPr>
              <w:t>(Ж)</w:t>
            </w:r>
          </w:p>
        </w:tc>
        <w:tc>
          <w:tcPr>
            <w:tcW w:w="2926" w:type="dxa"/>
            <w:vAlign w:val="center"/>
          </w:tcPr>
          <w:p w:rsidR="00262191" w:rsidRPr="003B198F" w:rsidRDefault="00262191" w:rsidP="00ED30DD">
            <w:pPr>
              <w:pStyle w:val="afffff6"/>
              <w:spacing w:before="0" w:after="0"/>
              <w:ind w:hanging="9"/>
              <w:jc w:val="center"/>
              <w:rPr>
                <w:sz w:val="22"/>
                <w:szCs w:val="22"/>
              </w:rPr>
            </w:pPr>
            <w:r w:rsidRPr="003B198F">
              <w:rPr>
                <w:sz w:val="22"/>
                <w:szCs w:val="22"/>
              </w:rPr>
              <w:t>Зоны застройки индивидуальными жилыми домами</w:t>
            </w:r>
          </w:p>
        </w:tc>
        <w:tc>
          <w:tcPr>
            <w:tcW w:w="759" w:type="dxa"/>
            <w:vAlign w:val="center"/>
          </w:tcPr>
          <w:p w:rsidR="00262191" w:rsidRPr="003B198F" w:rsidRDefault="00262191" w:rsidP="00ED30DD">
            <w:pPr>
              <w:pStyle w:val="afffff6"/>
              <w:spacing w:before="0" w:after="0"/>
              <w:jc w:val="center"/>
              <w:rPr>
                <w:sz w:val="22"/>
                <w:szCs w:val="22"/>
              </w:rPr>
            </w:pPr>
            <w:r w:rsidRPr="003B198F">
              <w:rPr>
                <w:sz w:val="22"/>
                <w:szCs w:val="22"/>
              </w:rPr>
              <w:t>Ж1</w:t>
            </w:r>
          </w:p>
        </w:tc>
        <w:tc>
          <w:tcPr>
            <w:tcW w:w="3828" w:type="dxa"/>
          </w:tcPr>
          <w:p w:rsidR="00262191" w:rsidRPr="003B198F" w:rsidRDefault="00262191" w:rsidP="00E40E1E">
            <w:pPr>
              <w:pStyle w:val="afffff6"/>
              <w:spacing w:before="0" w:after="0"/>
              <w:rPr>
                <w:sz w:val="22"/>
                <w:szCs w:val="22"/>
              </w:rPr>
            </w:pPr>
            <w:r w:rsidRPr="003B198F">
              <w:rPr>
                <w:sz w:val="22"/>
                <w:szCs w:val="22"/>
              </w:rPr>
              <w:t>Зона застройки индивидуальными жилыми домами коттеджного и усадебного типа высотой 1-3 этажа.</w:t>
            </w:r>
          </w:p>
        </w:tc>
      </w:tr>
      <w:tr w:rsidR="00262191" w:rsidRPr="003B198F" w:rsidTr="008D2D5C">
        <w:tc>
          <w:tcPr>
            <w:tcW w:w="2660" w:type="dxa"/>
            <w:vMerge/>
            <w:vAlign w:val="center"/>
          </w:tcPr>
          <w:p w:rsidR="00262191" w:rsidRPr="003B198F" w:rsidRDefault="00262191" w:rsidP="00ED30DD">
            <w:pPr>
              <w:contextualSpacing/>
              <w:jc w:val="center"/>
              <w:rPr>
                <w:rFonts w:cs="Times New Roman"/>
                <w:sz w:val="22"/>
                <w:szCs w:val="22"/>
                <w:lang w:eastAsia="ru-RU"/>
              </w:rPr>
            </w:pPr>
          </w:p>
        </w:tc>
        <w:tc>
          <w:tcPr>
            <w:tcW w:w="2926" w:type="dxa"/>
            <w:vAlign w:val="center"/>
          </w:tcPr>
          <w:p w:rsidR="00262191" w:rsidRPr="003B198F" w:rsidRDefault="00262191" w:rsidP="00ED30DD">
            <w:pPr>
              <w:pStyle w:val="afffff6"/>
              <w:spacing w:before="0" w:after="0"/>
              <w:ind w:hanging="9"/>
              <w:jc w:val="center"/>
              <w:rPr>
                <w:sz w:val="22"/>
                <w:szCs w:val="22"/>
              </w:rPr>
            </w:pPr>
            <w:r w:rsidRPr="008D2D5C">
              <w:rPr>
                <w:sz w:val="22"/>
                <w:szCs w:val="22"/>
              </w:rPr>
              <w:t>Зона застройки малоэтажными жилыми домами (до 4 этажей, включая мансардный)</w:t>
            </w:r>
          </w:p>
        </w:tc>
        <w:tc>
          <w:tcPr>
            <w:tcW w:w="759" w:type="dxa"/>
            <w:vAlign w:val="center"/>
          </w:tcPr>
          <w:p w:rsidR="00262191" w:rsidRPr="003B198F" w:rsidRDefault="00262191" w:rsidP="008D2D5C">
            <w:pPr>
              <w:pStyle w:val="afffff6"/>
              <w:spacing w:before="0" w:after="0"/>
              <w:jc w:val="center"/>
              <w:rPr>
                <w:sz w:val="22"/>
                <w:szCs w:val="22"/>
              </w:rPr>
            </w:pPr>
            <w:r w:rsidRPr="003B198F">
              <w:rPr>
                <w:sz w:val="22"/>
                <w:szCs w:val="22"/>
              </w:rPr>
              <w:t>Ж</w:t>
            </w:r>
            <w:r>
              <w:rPr>
                <w:sz w:val="22"/>
                <w:szCs w:val="22"/>
              </w:rPr>
              <w:t>2</w:t>
            </w:r>
          </w:p>
        </w:tc>
        <w:tc>
          <w:tcPr>
            <w:tcW w:w="3828" w:type="dxa"/>
          </w:tcPr>
          <w:p w:rsidR="00262191" w:rsidRPr="003B198F" w:rsidRDefault="00262191" w:rsidP="008D2D5C">
            <w:pPr>
              <w:pStyle w:val="afffff6"/>
              <w:spacing w:before="0" w:after="0"/>
              <w:ind w:hanging="9"/>
              <w:jc w:val="both"/>
              <w:rPr>
                <w:sz w:val="22"/>
                <w:szCs w:val="22"/>
              </w:rPr>
            </w:pPr>
            <w:r w:rsidRPr="008D2D5C">
              <w:rPr>
                <w:sz w:val="22"/>
                <w:szCs w:val="22"/>
              </w:rPr>
              <w:t>Зона застройки малоэтажными жилыми домами (до 4 этажей, включая мансардный)</w:t>
            </w:r>
          </w:p>
        </w:tc>
      </w:tr>
      <w:tr w:rsidR="00262191" w:rsidRPr="003B198F" w:rsidTr="008D2D5C">
        <w:tc>
          <w:tcPr>
            <w:tcW w:w="2660" w:type="dxa"/>
            <w:vMerge/>
            <w:vAlign w:val="center"/>
          </w:tcPr>
          <w:p w:rsidR="00262191" w:rsidRPr="003B198F" w:rsidRDefault="00262191" w:rsidP="00ED30DD">
            <w:pPr>
              <w:contextualSpacing/>
              <w:jc w:val="center"/>
              <w:rPr>
                <w:rFonts w:cs="Times New Roman"/>
                <w:sz w:val="22"/>
                <w:szCs w:val="22"/>
                <w:lang w:eastAsia="ru-RU"/>
              </w:rPr>
            </w:pPr>
          </w:p>
        </w:tc>
        <w:tc>
          <w:tcPr>
            <w:tcW w:w="2926" w:type="dxa"/>
            <w:vAlign w:val="center"/>
          </w:tcPr>
          <w:p w:rsidR="00262191" w:rsidRPr="008D2D5C" w:rsidRDefault="00262191" w:rsidP="00ED30DD">
            <w:pPr>
              <w:pStyle w:val="afffff6"/>
              <w:spacing w:before="0" w:after="0"/>
              <w:ind w:hanging="9"/>
              <w:jc w:val="center"/>
              <w:rPr>
                <w:sz w:val="22"/>
                <w:szCs w:val="22"/>
              </w:rPr>
            </w:pPr>
            <w:r w:rsidRPr="00262191">
              <w:rPr>
                <w:sz w:val="22"/>
                <w:szCs w:val="22"/>
              </w:rPr>
              <w:t>Зона застройки среднеэтажными жилыми домами (от 5 до 8 этажей, включая мансардный)</w:t>
            </w:r>
          </w:p>
        </w:tc>
        <w:tc>
          <w:tcPr>
            <w:tcW w:w="759" w:type="dxa"/>
            <w:vAlign w:val="center"/>
          </w:tcPr>
          <w:p w:rsidR="00262191" w:rsidRPr="003B198F" w:rsidRDefault="00262191" w:rsidP="008D2D5C">
            <w:pPr>
              <w:pStyle w:val="afffff6"/>
              <w:spacing w:before="0" w:after="0"/>
              <w:jc w:val="center"/>
              <w:rPr>
                <w:sz w:val="22"/>
                <w:szCs w:val="22"/>
              </w:rPr>
            </w:pPr>
            <w:r>
              <w:rPr>
                <w:sz w:val="22"/>
                <w:szCs w:val="22"/>
              </w:rPr>
              <w:t>Ж3</w:t>
            </w:r>
          </w:p>
        </w:tc>
        <w:tc>
          <w:tcPr>
            <w:tcW w:w="3828" w:type="dxa"/>
          </w:tcPr>
          <w:p w:rsidR="00262191" w:rsidRPr="008D2D5C" w:rsidRDefault="00262191" w:rsidP="008D2D5C">
            <w:pPr>
              <w:pStyle w:val="afffff6"/>
              <w:spacing w:before="0" w:after="0"/>
              <w:ind w:hanging="9"/>
              <w:jc w:val="both"/>
              <w:rPr>
                <w:sz w:val="22"/>
                <w:szCs w:val="22"/>
              </w:rPr>
            </w:pPr>
            <w:r w:rsidRPr="00262191">
              <w:rPr>
                <w:sz w:val="22"/>
                <w:szCs w:val="22"/>
              </w:rPr>
              <w:t>Зона застройки среднеэтажными жилыми домами (от 5 до 8 этажей, включая мансардный)</w:t>
            </w:r>
          </w:p>
        </w:tc>
      </w:tr>
      <w:tr w:rsidR="00ED30DD" w:rsidRPr="003B198F" w:rsidTr="008D2D5C">
        <w:tc>
          <w:tcPr>
            <w:tcW w:w="2660" w:type="dxa"/>
            <w:vMerge w:val="restart"/>
            <w:vAlign w:val="center"/>
          </w:tcPr>
          <w:p w:rsidR="00AD5867" w:rsidRPr="003B198F" w:rsidRDefault="00AD5867" w:rsidP="00ED30DD">
            <w:pPr>
              <w:contextualSpacing/>
              <w:jc w:val="center"/>
              <w:rPr>
                <w:rFonts w:cs="Times New Roman"/>
                <w:sz w:val="22"/>
                <w:szCs w:val="22"/>
                <w:lang w:eastAsia="ru-RU"/>
              </w:rPr>
            </w:pPr>
            <w:r w:rsidRPr="003B198F">
              <w:rPr>
                <w:rFonts w:cs="Times New Roman"/>
                <w:sz w:val="22"/>
                <w:szCs w:val="22"/>
                <w:lang w:eastAsia="ru-RU"/>
              </w:rPr>
              <w:t>Общественно-деловые зоны</w:t>
            </w:r>
          </w:p>
          <w:p w:rsidR="00AD5867" w:rsidRPr="003B198F" w:rsidRDefault="00AD5867" w:rsidP="00ED30DD">
            <w:pPr>
              <w:contextualSpacing/>
              <w:jc w:val="center"/>
              <w:rPr>
                <w:rFonts w:cs="Times New Roman"/>
                <w:sz w:val="22"/>
                <w:szCs w:val="22"/>
                <w:lang w:eastAsia="ru-RU"/>
              </w:rPr>
            </w:pPr>
            <w:r w:rsidRPr="003B198F">
              <w:rPr>
                <w:rFonts w:cs="Times New Roman"/>
                <w:sz w:val="22"/>
                <w:szCs w:val="22"/>
                <w:lang w:eastAsia="ru-RU"/>
              </w:rPr>
              <w:t>(О)</w:t>
            </w:r>
          </w:p>
        </w:tc>
        <w:tc>
          <w:tcPr>
            <w:tcW w:w="2926" w:type="dxa"/>
            <w:vAlign w:val="center"/>
          </w:tcPr>
          <w:p w:rsidR="00AD5867" w:rsidRPr="003B198F" w:rsidRDefault="00AD5867" w:rsidP="00ED30DD">
            <w:pPr>
              <w:pStyle w:val="afffff6"/>
              <w:spacing w:before="0" w:after="0"/>
              <w:ind w:hanging="9"/>
              <w:jc w:val="center"/>
              <w:rPr>
                <w:sz w:val="22"/>
                <w:szCs w:val="22"/>
              </w:rPr>
            </w:pPr>
          </w:p>
          <w:p w:rsidR="00AD5867" w:rsidRPr="003B198F" w:rsidRDefault="00C834E1" w:rsidP="00ED30DD">
            <w:pPr>
              <w:pStyle w:val="afffff6"/>
              <w:spacing w:before="0" w:after="0"/>
              <w:ind w:hanging="9"/>
              <w:jc w:val="center"/>
              <w:rPr>
                <w:sz w:val="22"/>
                <w:szCs w:val="22"/>
              </w:rPr>
            </w:pPr>
            <w:r w:rsidRPr="003B198F">
              <w:rPr>
                <w:sz w:val="22"/>
                <w:szCs w:val="22"/>
              </w:rPr>
              <w:t>Многофункциональная общественно-деловая зона</w:t>
            </w:r>
          </w:p>
        </w:tc>
        <w:tc>
          <w:tcPr>
            <w:tcW w:w="759" w:type="dxa"/>
            <w:vAlign w:val="center"/>
          </w:tcPr>
          <w:p w:rsidR="00AD5867" w:rsidRPr="003B198F" w:rsidRDefault="00AD5867" w:rsidP="00ED30DD">
            <w:pPr>
              <w:pStyle w:val="afffff6"/>
              <w:spacing w:before="0" w:after="0"/>
              <w:jc w:val="center"/>
              <w:rPr>
                <w:sz w:val="22"/>
                <w:szCs w:val="22"/>
              </w:rPr>
            </w:pPr>
          </w:p>
          <w:p w:rsidR="00AD5867" w:rsidRPr="003B198F" w:rsidRDefault="00AD5867" w:rsidP="00ED30DD">
            <w:pPr>
              <w:pStyle w:val="afffff6"/>
              <w:spacing w:before="0" w:after="0"/>
              <w:jc w:val="center"/>
              <w:rPr>
                <w:sz w:val="22"/>
                <w:szCs w:val="22"/>
              </w:rPr>
            </w:pPr>
            <w:r w:rsidRPr="003B198F">
              <w:rPr>
                <w:sz w:val="22"/>
                <w:szCs w:val="22"/>
              </w:rPr>
              <w:t>О1</w:t>
            </w:r>
          </w:p>
        </w:tc>
        <w:tc>
          <w:tcPr>
            <w:tcW w:w="3828" w:type="dxa"/>
          </w:tcPr>
          <w:p w:rsidR="00AD5867" w:rsidRPr="003B198F" w:rsidRDefault="00C834E1" w:rsidP="00AD5867">
            <w:pPr>
              <w:pStyle w:val="afffff6"/>
              <w:spacing w:before="0" w:after="0"/>
              <w:rPr>
                <w:sz w:val="22"/>
                <w:szCs w:val="22"/>
              </w:rPr>
            </w:pPr>
            <w:r w:rsidRPr="003B198F">
              <w:rPr>
                <w:sz w:val="22"/>
                <w:szCs w:val="22"/>
              </w:rPr>
              <w:t>Зона общегородского центра. Зона делового, общественного и коммерческого назначения. Зона объектов торговли. Зона объектов общественного питания. Зона объектов коммунально-бытового назначения. Зона обслуживания объектов, необходимых для осуществления производственной и предпринимательской деятельности</w:t>
            </w:r>
            <w:r w:rsidR="00AD5867" w:rsidRPr="003B198F">
              <w:rPr>
                <w:sz w:val="22"/>
                <w:szCs w:val="22"/>
              </w:rPr>
              <w:t xml:space="preserve"> и т.п.</w:t>
            </w:r>
          </w:p>
        </w:tc>
      </w:tr>
      <w:tr w:rsidR="00ED30DD" w:rsidRPr="003B198F" w:rsidTr="008D2D5C">
        <w:tc>
          <w:tcPr>
            <w:tcW w:w="2660" w:type="dxa"/>
            <w:vMerge/>
            <w:vAlign w:val="center"/>
          </w:tcPr>
          <w:p w:rsidR="00AD5867" w:rsidRPr="003B198F" w:rsidRDefault="00AD5867" w:rsidP="00ED30DD">
            <w:pPr>
              <w:contextualSpacing/>
              <w:jc w:val="center"/>
              <w:rPr>
                <w:rFonts w:cs="Times New Roman"/>
                <w:sz w:val="22"/>
                <w:szCs w:val="22"/>
                <w:lang w:eastAsia="ru-RU"/>
              </w:rPr>
            </w:pPr>
          </w:p>
        </w:tc>
        <w:tc>
          <w:tcPr>
            <w:tcW w:w="2926" w:type="dxa"/>
            <w:vAlign w:val="center"/>
          </w:tcPr>
          <w:p w:rsidR="00AD5867" w:rsidRPr="003B198F" w:rsidRDefault="00AD5867" w:rsidP="00ED30DD">
            <w:pPr>
              <w:pStyle w:val="afffff6"/>
              <w:spacing w:before="0" w:after="0"/>
              <w:ind w:hanging="9"/>
              <w:jc w:val="center"/>
              <w:rPr>
                <w:sz w:val="22"/>
                <w:szCs w:val="22"/>
              </w:rPr>
            </w:pPr>
          </w:p>
          <w:p w:rsidR="00AD5867" w:rsidRPr="003B198F" w:rsidRDefault="00C834E1" w:rsidP="00ED30DD">
            <w:pPr>
              <w:pStyle w:val="afffff6"/>
              <w:spacing w:before="0" w:after="0"/>
              <w:ind w:hanging="9"/>
              <w:jc w:val="center"/>
              <w:rPr>
                <w:sz w:val="22"/>
                <w:szCs w:val="22"/>
              </w:rPr>
            </w:pPr>
            <w:r w:rsidRPr="003B198F">
              <w:rPr>
                <w:sz w:val="22"/>
                <w:szCs w:val="22"/>
              </w:rPr>
              <w:t>Зона специализированной общественной застройки</w:t>
            </w:r>
          </w:p>
        </w:tc>
        <w:tc>
          <w:tcPr>
            <w:tcW w:w="759" w:type="dxa"/>
            <w:vAlign w:val="center"/>
          </w:tcPr>
          <w:p w:rsidR="00AD5867" w:rsidRPr="003B198F" w:rsidRDefault="00AD5867" w:rsidP="00ED30DD">
            <w:pPr>
              <w:pStyle w:val="afffff6"/>
              <w:spacing w:before="0" w:after="0"/>
              <w:jc w:val="center"/>
              <w:rPr>
                <w:sz w:val="22"/>
                <w:szCs w:val="22"/>
              </w:rPr>
            </w:pPr>
          </w:p>
          <w:p w:rsidR="00AD5867" w:rsidRPr="003B198F" w:rsidRDefault="00AD5867" w:rsidP="00ED30DD">
            <w:pPr>
              <w:pStyle w:val="afffff6"/>
              <w:spacing w:before="0" w:after="0"/>
              <w:jc w:val="center"/>
              <w:rPr>
                <w:sz w:val="22"/>
                <w:szCs w:val="22"/>
              </w:rPr>
            </w:pPr>
            <w:r w:rsidRPr="003B198F">
              <w:rPr>
                <w:sz w:val="22"/>
                <w:szCs w:val="22"/>
              </w:rPr>
              <w:t>О2</w:t>
            </w:r>
          </w:p>
        </w:tc>
        <w:tc>
          <w:tcPr>
            <w:tcW w:w="3828" w:type="dxa"/>
          </w:tcPr>
          <w:p w:rsidR="00AD5867" w:rsidRPr="003B198F" w:rsidRDefault="00C834E1" w:rsidP="00AD5867">
            <w:pPr>
              <w:pStyle w:val="afffff6"/>
              <w:spacing w:before="0" w:after="0"/>
              <w:jc w:val="both"/>
              <w:rPr>
                <w:sz w:val="22"/>
                <w:szCs w:val="22"/>
              </w:rPr>
            </w:pPr>
            <w:r w:rsidRPr="003B198F">
              <w:rPr>
                <w:sz w:val="22"/>
                <w:szCs w:val="22"/>
              </w:rPr>
              <w:t xml:space="preserve">Зона дошкольных образовательных организаций. Зона общеобразовательных организаций. Зона организаций дополнительного образования. Зона объектов, реализующих программы профессионального и высшего образования. </w:t>
            </w:r>
            <w:r w:rsidR="00ED30DD" w:rsidRPr="003B198F">
              <w:rPr>
                <w:sz w:val="22"/>
                <w:szCs w:val="22"/>
              </w:rPr>
              <w:t>Зона специальных учебно-воспитательных учреждений для обучающихся с девиантным (общественно опасным) поведением. Зона научных организаций. Зона объектов культуры и искусства. Зона объектов здравоохранения. Зона объектов социального назначения. Зона объектов физической культуры и массового спорта. Зона культовых зданий и сооружений. Зона специализированной общественной застройки иных видов.</w:t>
            </w:r>
          </w:p>
        </w:tc>
      </w:tr>
      <w:tr w:rsidR="00DE3CFB" w:rsidRPr="003B198F" w:rsidTr="008D2D5C">
        <w:trPr>
          <w:trHeight w:val="1308"/>
        </w:trPr>
        <w:tc>
          <w:tcPr>
            <w:tcW w:w="2660" w:type="dxa"/>
            <w:vMerge w:val="restart"/>
            <w:vAlign w:val="center"/>
          </w:tcPr>
          <w:p w:rsidR="00DE3CFB" w:rsidRPr="003B198F" w:rsidRDefault="00DE3CFB" w:rsidP="00ED30DD">
            <w:pPr>
              <w:pStyle w:val="afffff6"/>
              <w:spacing w:before="0" w:after="0"/>
              <w:jc w:val="center"/>
              <w:rPr>
                <w:sz w:val="22"/>
                <w:szCs w:val="22"/>
              </w:rPr>
            </w:pPr>
            <w:r w:rsidRPr="003B198F">
              <w:rPr>
                <w:sz w:val="22"/>
                <w:szCs w:val="22"/>
              </w:rPr>
              <w:t>Производственные зоны, зоны инженерной и транспортной инфраструктур</w:t>
            </w:r>
          </w:p>
          <w:p w:rsidR="00DE3CFB" w:rsidRPr="003B198F" w:rsidRDefault="00DE3CFB" w:rsidP="00ED30DD">
            <w:pPr>
              <w:pStyle w:val="afffff6"/>
              <w:spacing w:before="0" w:after="0"/>
              <w:jc w:val="center"/>
              <w:rPr>
                <w:sz w:val="22"/>
                <w:szCs w:val="22"/>
              </w:rPr>
            </w:pPr>
            <w:r w:rsidRPr="003B198F">
              <w:rPr>
                <w:sz w:val="22"/>
                <w:szCs w:val="22"/>
              </w:rPr>
              <w:t>(П)</w:t>
            </w:r>
          </w:p>
        </w:tc>
        <w:tc>
          <w:tcPr>
            <w:tcW w:w="2926" w:type="dxa"/>
            <w:vAlign w:val="center"/>
          </w:tcPr>
          <w:p w:rsidR="00DE3CFB" w:rsidRPr="003B198F" w:rsidRDefault="00DE3CFB" w:rsidP="00ED30DD">
            <w:pPr>
              <w:pStyle w:val="afffff6"/>
              <w:spacing w:before="0" w:after="0"/>
              <w:ind w:hanging="9"/>
              <w:jc w:val="center"/>
              <w:rPr>
                <w:sz w:val="22"/>
                <w:szCs w:val="22"/>
              </w:rPr>
            </w:pPr>
            <w:r w:rsidRPr="003B198F">
              <w:rPr>
                <w:sz w:val="22"/>
                <w:szCs w:val="22"/>
              </w:rPr>
              <w:t>Производственная зона</w:t>
            </w:r>
          </w:p>
        </w:tc>
        <w:tc>
          <w:tcPr>
            <w:tcW w:w="759" w:type="dxa"/>
            <w:vAlign w:val="center"/>
          </w:tcPr>
          <w:p w:rsidR="00DE3CFB" w:rsidRPr="003B198F" w:rsidRDefault="00DE3CFB" w:rsidP="00ED30DD">
            <w:pPr>
              <w:pStyle w:val="afffff6"/>
              <w:spacing w:before="0" w:after="0"/>
              <w:jc w:val="center"/>
              <w:rPr>
                <w:sz w:val="22"/>
                <w:szCs w:val="22"/>
              </w:rPr>
            </w:pPr>
            <w:r w:rsidRPr="003B198F">
              <w:rPr>
                <w:sz w:val="22"/>
                <w:szCs w:val="22"/>
              </w:rPr>
              <w:t>П1</w:t>
            </w:r>
          </w:p>
        </w:tc>
        <w:tc>
          <w:tcPr>
            <w:tcW w:w="3828" w:type="dxa"/>
          </w:tcPr>
          <w:p w:rsidR="00DE3CFB" w:rsidRPr="003B198F" w:rsidRDefault="00DE3CFB" w:rsidP="00AD5867">
            <w:pPr>
              <w:pStyle w:val="afffff6"/>
              <w:spacing w:before="0" w:after="0"/>
              <w:rPr>
                <w:sz w:val="22"/>
                <w:szCs w:val="22"/>
              </w:rPr>
            </w:pPr>
            <w:r w:rsidRPr="003B198F">
              <w:rPr>
                <w:sz w:val="22"/>
                <w:szCs w:val="22"/>
              </w:rPr>
              <w:t xml:space="preserve">Зона предприятий I, II, III, IV, V </w:t>
            </w:r>
          </w:p>
          <w:p w:rsidR="00DE3CFB" w:rsidRPr="003B198F" w:rsidRDefault="00DE3CFB" w:rsidP="00AD5867">
            <w:pPr>
              <w:pStyle w:val="afffff6"/>
              <w:spacing w:before="0" w:after="0"/>
              <w:rPr>
                <w:sz w:val="22"/>
                <w:szCs w:val="22"/>
              </w:rPr>
            </w:pPr>
            <w:r w:rsidRPr="003B198F">
              <w:rPr>
                <w:sz w:val="22"/>
                <w:szCs w:val="22"/>
              </w:rPr>
              <w:t>классов вредности</w:t>
            </w:r>
          </w:p>
        </w:tc>
      </w:tr>
      <w:tr w:rsidR="00DE3CFB" w:rsidRPr="003B198F" w:rsidTr="008D2D5C">
        <w:trPr>
          <w:trHeight w:val="1308"/>
        </w:trPr>
        <w:tc>
          <w:tcPr>
            <w:tcW w:w="2660" w:type="dxa"/>
            <w:vMerge/>
            <w:vAlign w:val="center"/>
          </w:tcPr>
          <w:p w:rsidR="00DE3CFB" w:rsidRPr="003B198F" w:rsidRDefault="00DE3CFB" w:rsidP="00DE3CFB">
            <w:pPr>
              <w:pStyle w:val="afffff6"/>
              <w:spacing w:before="0" w:after="0"/>
              <w:jc w:val="center"/>
              <w:rPr>
                <w:sz w:val="22"/>
                <w:szCs w:val="22"/>
              </w:rPr>
            </w:pPr>
          </w:p>
        </w:tc>
        <w:tc>
          <w:tcPr>
            <w:tcW w:w="2926" w:type="dxa"/>
            <w:vAlign w:val="center"/>
          </w:tcPr>
          <w:p w:rsidR="00DE3CFB" w:rsidRPr="00C72CE5" w:rsidRDefault="00DE3CFB" w:rsidP="00DE3CFB">
            <w:pPr>
              <w:pStyle w:val="afffff6"/>
              <w:spacing w:before="0" w:after="0"/>
              <w:ind w:hanging="9"/>
              <w:jc w:val="center"/>
              <w:rPr>
                <w:color w:val="000000" w:themeColor="text1"/>
                <w:szCs w:val="24"/>
              </w:rPr>
            </w:pPr>
          </w:p>
          <w:p w:rsidR="00DE3CFB" w:rsidRPr="00C72CE5" w:rsidRDefault="00DE3CFB" w:rsidP="00DE3CFB">
            <w:pPr>
              <w:pStyle w:val="afffff6"/>
              <w:spacing w:before="0" w:after="0"/>
              <w:ind w:hanging="9"/>
              <w:jc w:val="center"/>
              <w:rPr>
                <w:color w:val="000000" w:themeColor="text1"/>
                <w:szCs w:val="24"/>
              </w:rPr>
            </w:pPr>
            <w:r w:rsidRPr="00C72CE5">
              <w:rPr>
                <w:color w:val="000000" w:themeColor="text1"/>
                <w:szCs w:val="24"/>
              </w:rPr>
              <w:t>Коммунально-складская зона</w:t>
            </w:r>
          </w:p>
        </w:tc>
        <w:tc>
          <w:tcPr>
            <w:tcW w:w="759" w:type="dxa"/>
            <w:vAlign w:val="center"/>
          </w:tcPr>
          <w:p w:rsidR="00DE3CFB" w:rsidRPr="00C72CE5" w:rsidRDefault="00DE3CFB" w:rsidP="00DE3CFB">
            <w:pPr>
              <w:pStyle w:val="afffff6"/>
              <w:spacing w:before="0" w:after="0"/>
              <w:jc w:val="center"/>
              <w:rPr>
                <w:color w:val="000000" w:themeColor="text1"/>
                <w:szCs w:val="24"/>
              </w:rPr>
            </w:pPr>
            <w:r w:rsidRPr="00C72CE5">
              <w:rPr>
                <w:color w:val="000000" w:themeColor="text1"/>
                <w:szCs w:val="24"/>
              </w:rPr>
              <w:t>П2</w:t>
            </w:r>
          </w:p>
        </w:tc>
        <w:tc>
          <w:tcPr>
            <w:tcW w:w="3828" w:type="dxa"/>
          </w:tcPr>
          <w:p w:rsidR="00DE3CFB" w:rsidRPr="00C72CE5" w:rsidRDefault="00DE3CFB" w:rsidP="00DE3CFB">
            <w:pPr>
              <w:pStyle w:val="afffff6"/>
              <w:spacing w:before="0" w:after="0"/>
              <w:rPr>
                <w:color w:val="000000" w:themeColor="text1"/>
                <w:szCs w:val="24"/>
              </w:rPr>
            </w:pPr>
            <w:r w:rsidRPr="00C72CE5">
              <w:rPr>
                <w:color w:val="000000" w:themeColor="text1"/>
                <w:szCs w:val="24"/>
              </w:rPr>
              <w:t>Зоны размещения коммунальных и складских объектов, объектов жилищно-коммунального хозяйства, объектов транспорта, объектов оптовой торговли</w:t>
            </w:r>
          </w:p>
        </w:tc>
      </w:tr>
      <w:tr w:rsidR="00ED30DD" w:rsidRPr="003B198F" w:rsidTr="008D2D5C">
        <w:tc>
          <w:tcPr>
            <w:tcW w:w="2660" w:type="dxa"/>
            <w:vAlign w:val="center"/>
          </w:tcPr>
          <w:p w:rsidR="00ED30DD" w:rsidRPr="003B198F" w:rsidRDefault="00AD5867" w:rsidP="00ED30DD">
            <w:pPr>
              <w:pStyle w:val="afffff6"/>
              <w:spacing w:before="0" w:after="0"/>
              <w:jc w:val="center"/>
              <w:rPr>
                <w:sz w:val="22"/>
                <w:szCs w:val="22"/>
              </w:rPr>
            </w:pPr>
            <w:r w:rsidRPr="003B198F">
              <w:rPr>
                <w:sz w:val="22"/>
                <w:szCs w:val="22"/>
              </w:rPr>
              <w:t>Зона инженерной инфраструктуры</w:t>
            </w:r>
          </w:p>
          <w:p w:rsidR="00AD5867" w:rsidRPr="003B198F" w:rsidRDefault="00AD5867" w:rsidP="00ED30DD">
            <w:pPr>
              <w:pStyle w:val="afffff6"/>
              <w:spacing w:before="0" w:after="0"/>
              <w:jc w:val="center"/>
              <w:rPr>
                <w:sz w:val="22"/>
                <w:szCs w:val="22"/>
              </w:rPr>
            </w:pPr>
            <w:r w:rsidRPr="003B198F">
              <w:rPr>
                <w:sz w:val="22"/>
                <w:szCs w:val="22"/>
              </w:rPr>
              <w:t>(И)</w:t>
            </w:r>
          </w:p>
        </w:tc>
        <w:tc>
          <w:tcPr>
            <w:tcW w:w="2926" w:type="dxa"/>
            <w:vAlign w:val="center"/>
          </w:tcPr>
          <w:p w:rsidR="00AD5867" w:rsidRPr="00C72CE5" w:rsidRDefault="00AD5867" w:rsidP="00ED30DD">
            <w:pPr>
              <w:pStyle w:val="afffff6"/>
              <w:spacing w:before="0" w:after="0"/>
              <w:ind w:hanging="9"/>
              <w:jc w:val="center"/>
              <w:rPr>
                <w:color w:val="000000" w:themeColor="text1"/>
                <w:szCs w:val="24"/>
              </w:rPr>
            </w:pPr>
            <w:r w:rsidRPr="00C72CE5">
              <w:rPr>
                <w:color w:val="000000" w:themeColor="text1"/>
                <w:szCs w:val="24"/>
              </w:rPr>
              <w:t>Зона инженерной инфраструктуры</w:t>
            </w:r>
          </w:p>
        </w:tc>
        <w:tc>
          <w:tcPr>
            <w:tcW w:w="759" w:type="dxa"/>
            <w:vAlign w:val="center"/>
          </w:tcPr>
          <w:p w:rsidR="00AD5867" w:rsidRPr="00C72CE5" w:rsidRDefault="00AD5867" w:rsidP="00ED30DD">
            <w:pPr>
              <w:pStyle w:val="afffff6"/>
              <w:spacing w:before="0" w:after="0"/>
              <w:jc w:val="center"/>
              <w:rPr>
                <w:color w:val="000000" w:themeColor="text1"/>
                <w:szCs w:val="24"/>
              </w:rPr>
            </w:pPr>
            <w:r w:rsidRPr="00C72CE5">
              <w:rPr>
                <w:color w:val="000000" w:themeColor="text1"/>
                <w:szCs w:val="24"/>
              </w:rPr>
              <w:t>И</w:t>
            </w:r>
          </w:p>
        </w:tc>
        <w:tc>
          <w:tcPr>
            <w:tcW w:w="3828" w:type="dxa"/>
            <w:vAlign w:val="center"/>
          </w:tcPr>
          <w:p w:rsidR="00AD5867" w:rsidRPr="00C72CE5" w:rsidRDefault="00AD5867" w:rsidP="00AD5867">
            <w:pPr>
              <w:pStyle w:val="afffff6"/>
              <w:spacing w:before="0" w:after="0"/>
              <w:rPr>
                <w:color w:val="000000" w:themeColor="text1"/>
                <w:szCs w:val="24"/>
              </w:rPr>
            </w:pPr>
            <w:r w:rsidRPr="00C72CE5">
              <w:rPr>
                <w:color w:val="000000" w:themeColor="text1"/>
                <w:szCs w:val="24"/>
              </w:rPr>
              <w:t>Зона размещения объектов газоснабжения и электроснабжения, объектов водоснабжения и водоотведения, объектов связи и т.п.</w:t>
            </w:r>
          </w:p>
        </w:tc>
      </w:tr>
      <w:tr w:rsidR="00ED30DD" w:rsidRPr="003B198F" w:rsidTr="008D2D5C">
        <w:tc>
          <w:tcPr>
            <w:tcW w:w="2660" w:type="dxa"/>
            <w:vAlign w:val="center"/>
          </w:tcPr>
          <w:p w:rsidR="00AD5867" w:rsidRPr="003B198F" w:rsidRDefault="00AD5867" w:rsidP="00ED30DD">
            <w:pPr>
              <w:pStyle w:val="afffff6"/>
              <w:spacing w:before="0" w:after="0"/>
              <w:jc w:val="center"/>
              <w:rPr>
                <w:sz w:val="22"/>
                <w:szCs w:val="22"/>
              </w:rPr>
            </w:pPr>
            <w:r w:rsidRPr="003B198F">
              <w:rPr>
                <w:sz w:val="22"/>
                <w:szCs w:val="22"/>
              </w:rPr>
              <w:t>Зоны транспортной инфраструктуры</w:t>
            </w:r>
          </w:p>
          <w:p w:rsidR="00AD5867" w:rsidRPr="003B198F" w:rsidRDefault="00AD5867" w:rsidP="00ED30DD">
            <w:pPr>
              <w:pStyle w:val="afffff6"/>
              <w:spacing w:before="0" w:after="0"/>
              <w:jc w:val="center"/>
              <w:rPr>
                <w:sz w:val="22"/>
                <w:szCs w:val="22"/>
              </w:rPr>
            </w:pPr>
            <w:r w:rsidRPr="003B198F">
              <w:rPr>
                <w:sz w:val="22"/>
                <w:szCs w:val="22"/>
              </w:rPr>
              <w:t>(Т)</w:t>
            </w:r>
          </w:p>
        </w:tc>
        <w:tc>
          <w:tcPr>
            <w:tcW w:w="2926" w:type="dxa"/>
            <w:vAlign w:val="center"/>
          </w:tcPr>
          <w:p w:rsidR="00AD5867" w:rsidRPr="00C72CE5" w:rsidRDefault="00AD5867" w:rsidP="00ED30DD">
            <w:pPr>
              <w:pStyle w:val="afffff6"/>
              <w:spacing w:before="0" w:after="0"/>
              <w:ind w:hanging="9"/>
              <w:jc w:val="center"/>
              <w:rPr>
                <w:color w:val="000000" w:themeColor="text1"/>
                <w:szCs w:val="24"/>
              </w:rPr>
            </w:pPr>
          </w:p>
          <w:p w:rsidR="00AD5867" w:rsidRPr="00C72CE5" w:rsidRDefault="00AD5867" w:rsidP="00ED30DD">
            <w:pPr>
              <w:pStyle w:val="afffff6"/>
              <w:spacing w:before="0" w:after="0"/>
              <w:ind w:hanging="9"/>
              <w:jc w:val="center"/>
              <w:rPr>
                <w:color w:val="000000" w:themeColor="text1"/>
                <w:szCs w:val="24"/>
              </w:rPr>
            </w:pPr>
            <w:r w:rsidRPr="00C72CE5">
              <w:rPr>
                <w:color w:val="000000" w:themeColor="text1"/>
                <w:szCs w:val="24"/>
              </w:rPr>
              <w:t>Зона транспортной инфраструктуры</w:t>
            </w:r>
          </w:p>
        </w:tc>
        <w:tc>
          <w:tcPr>
            <w:tcW w:w="759" w:type="dxa"/>
            <w:vAlign w:val="center"/>
          </w:tcPr>
          <w:p w:rsidR="00AD5867" w:rsidRPr="00C72CE5" w:rsidRDefault="00AD5867" w:rsidP="00ED30DD">
            <w:pPr>
              <w:pStyle w:val="afffff6"/>
              <w:spacing w:before="0" w:after="0"/>
              <w:jc w:val="center"/>
              <w:rPr>
                <w:color w:val="000000" w:themeColor="text1"/>
                <w:szCs w:val="24"/>
              </w:rPr>
            </w:pPr>
            <w:r w:rsidRPr="00C72CE5">
              <w:rPr>
                <w:color w:val="000000" w:themeColor="text1"/>
                <w:szCs w:val="24"/>
              </w:rPr>
              <w:t>Т</w:t>
            </w:r>
          </w:p>
        </w:tc>
        <w:tc>
          <w:tcPr>
            <w:tcW w:w="3828" w:type="dxa"/>
          </w:tcPr>
          <w:p w:rsidR="00AD5867" w:rsidRPr="00C72CE5" w:rsidRDefault="00AD5867" w:rsidP="00AD5867">
            <w:pPr>
              <w:pStyle w:val="afffff6"/>
              <w:spacing w:before="0" w:after="0"/>
              <w:jc w:val="both"/>
              <w:rPr>
                <w:color w:val="000000" w:themeColor="text1"/>
                <w:szCs w:val="24"/>
              </w:rPr>
            </w:pPr>
            <w:r w:rsidRPr="00C72CE5">
              <w:rPr>
                <w:color w:val="000000" w:themeColor="text1"/>
                <w:szCs w:val="24"/>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tc>
      </w:tr>
      <w:tr w:rsidR="009263BD" w:rsidRPr="003B198F" w:rsidTr="008D2D5C">
        <w:tc>
          <w:tcPr>
            <w:tcW w:w="2660" w:type="dxa"/>
            <w:vMerge w:val="restart"/>
            <w:vAlign w:val="center"/>
          </w:tcPr>
          <w:p w:rsidR="009263BD" w:rsidRPr="003B198F" w:rsidRDefault="009263BD" w:rsidP="00ED30DD">
            <w:pPr>
              <w:pStyle w:val="afffff6"/>
              <w:spacing w:before="0" w:after="0"/>
              <w:jc w:val="center"/>
              <w:rPr>
                <w:sz w:val="22"/>
                <w:szCs w:val="22"/>
              </w:rPr>
            </w:pPr>
            <w:r w:rsidRPr="003B198F">
              <w:rPr>
                <w:sz w:val="22"/>
                <w:szCs w:val="22"/>
              </w:rPr>
              <w:t>Зоны сельскохозяйственного использования</w:t>
            </w:r>
          </w:p>
          <w:p w:rsidR="009263BD" w:rsidRPr="003B198F" w:rsidRDefault="009263BD" w:rsidP="00ED30DD">
            <w:pPr>
              <w:pStyle w:val="afffff6"/>
              <w:spacing w:before="0" w:after="0"/>
              <w:jc w:val="center"/>
              <w:rPr>
                <w:sz w:val="22"/>
                <w:szCs w:val="22"/>
              </w:rPr>
            </w:pPr>
            <w:r w:rsidRPr="003B198F">
              <w:rPr>
                <w:sz w:val="22"/>
                <w:szCs w:val="22"/>
              </w:rPr>
              <w:t>(Сх)</w:t>
            </w:r>
          </w:p>
          <w:p w:rsidR="009263BD" w:rsidRPr="003B198F" w:rsidRDefault="009263BD" w:rsidP="00ED30DD">
            <w:pPr>
              <w:contextualSpacing/>
              <w:jc w:val="center"/>
              <w:rPr>
                <w:rFonts w:cs="Times New Roman"/>
                <w:sz w:val="22"/>
                <w:szCs w:val="22"/>
                <w:lang w:eastAsia="ru-RU"/>
              </w:rPr>
            </w:pPr>
          </w:p>
        </w:tc>
        <w:tc>
          <w:tcPr>
            <w:tcW w:w="2926" w:type="dxa"/>
            <w:vAlign w:val="center"/>
          </w:tcPr>
          <w:p w:rsidR="009263BD" w:rsidRPr="00C72CE5" w:rsidRDefault="009263BD" w:rsidP="00ED30DD">
            <w:pPr>
              <w:pStyle w:val="afffff6"/>
              <w:spacing w:before="0" w:after="0"/>
              <w:ind w:hanging="9"/>
              <w:jc w:val="center"/>
              <w:rPr>
                <w:color w:val="000000" w:themeColor="text1"/>
                <w:szCs w:val="24"/>
              </w:rPr>
            </w:pPr>
          </w:p>
          <w:p w:rsidR="009263BD" w:rsidRPr="00C72CE5" w:rsidRDefault="009263BD" w:rsidP="00ED30DD">
            <w:pPr>
              <w:pStyle w:val="afffff6"/>
              <w:spacing w:before="0" w:after="0"/>
              <w:ind w:hanging="9"/>
              <w:jc w:val="center"/>
              <w:rPr>
                <w:color w:val="000000" w:themeColor="text1"/>
                <w:szCs w:val="24"/>
              </w:rPr>
            </w:pPr>
            <w:r w:rsidRPr="00C72CE5">
              <w:rPr>
                <w:color w:val="000000" w:themeColor="text1"/>
                <w:szCs w:val="24"/>
              </w:rPr>
              <w:t>Зона сельскохозяйственных угодий</w:t>
            </w:r>
          </w:p>
          <w:p w:rsidR="009263BD" w:rsidRPr="00C72CE5" w:rsidRDefault="009263BD" w:rsidP="00ED30DD">
            <w:pPr>
              <w:pStyle w:val="afffff6"/>
              <w:spacing w:before="0" w:after="0"/>
              <w:ind w:hanging="9"/>
              <w:jc w:val="center"/>
              <w:rPr>
                <w:color w:val="000000" w:themeColor="text1"/>
                <w:szCs w:val="24"/>
              </w:rPr>
            </w:pPr>
          </w:p>
        </w:tc>
        <w:tc>
          <w:tcPr>
            <w:tcW w:w="759" w:type="dxa"/>
            <w:vAlign w:val="center"/>
          </w:tcPr>
          <w:p w:rsidR="009263BD" w:rsidRPr="00C72CE5" w:rsidRDefault="009263BD" w:rsidP="00ED30DD">
            <w:pPr>
              <w:pStyle w:val="afffff6"/>
              <w:spacing w:before="0" w:after="0"/>
              <w:jc w:val="center"/>
              <w:rPr>
                <w:color w:val="000000" w:themeColor="text1"/>
                <w:szCs w:val="24"/>
              </w:rPr>
            </w:pPr>
            <w:r w:rsidRPr="00C72CE5">
              <w:rPr>
                <w:color w:val="000000" w:themeColor="text1"/>
                <w:szCs w:val="24"/>
              </w:rPr>
              <w:t>Сх1</w:t>
            </w:r>
          </w:p>
        </w:tc>
        <w:tc>
          <w:tcPr>
            <w:tcW w:w="3828" w:type="dxa"/>
          </w:tcPr>
          <w:p w:rsidR="009263BD" w:rsidRPr="00C72CE5" w:rsidRDefault="009263BD" w:rsidP="00AD5867">
            <w:pPr>
              <w:pStyle w:val="afffff6"/>
              <w:spacing w:before="0" w:after="0"/>
              <w:jc w:val="both"/>
              <w:rPr>
                <w:color w:val="000000" w:themeColor="text1"/>
                <w:szCs w:val="24"/>
              </w:rPr>
            </w:pPr>
            <w:r w:rsidRPr="00C72CE5">
              <w:rPr>
                <w:color w:val="000000" w:themeColor="text1"/>
                <w:szCs w:val="24"/>
              </w:rPr>
              <w:t>Зона размещения сельскохозяйственных угодий: пашни, сенокосы, пастбища, залежи, многолетние насаждения, сады, виноградники и т.п.</w:t>
            </w:r>
          </w:p>
        </w:tc>
      </w:tr>
      <w:tr w:rsidR="009263BD" w:rsidRPr="003B198F" w:rsidTr="008D2D5C">
        <w:trPr>
          <w:trHeight w:val="1474"/>
        </w:trPr>
        <w:tc>
          <w:tcPr>
            <w:tcW w:w="2660" w:type="dxa"/>
            <w:vMerge/>
            <w:vAlign w:val="center"/>
          </w:tcPr>
          <w:p w:rsidR="009263BD" w:rsidRPr="003B198F" w:rsidRDefault="009263BD" w:rsidP="009263BD">
            <w:pPr>
              <w:contextualSpacing/>
              <w:jc w:val="center"/>
              <w:rPr>
                <w:rFonts w:cs="Times New Roman"/>
                <w:sz w:val="22"/>
                <w:szCs w:val="22"/>
                <w:lang w:eastAsia="ru-RU"/>
              </w:rPr>
            </w:pPr>
          </w:p>
        </w:tc>
        <w:tc>
          <w:tcPr>
            <w:tcW w:w="2926" w:type="dxa"/>
            <w:vAlign w:val="center"/>
          </w:tcPr>
          <w:p w:rsidR="009263BD" w:rsidRPr="00C72CE5" w:rsidRDefault="009263BD" w:rsidP="009263BD">
            <w:pPr>
              <w:pStyle w:val="afffff6"/>
              <w:spacing w:before="0" w:after="0"/>
              <w:ind w:hanging="9"/>
              <w:jc w:val="center"/>
              <w:rPr>
                <w:color w:val="000000" w:themeColor="text1"/>
                <w:szCs w:val="24"/>
              </w:rPr>
            </w:pPr>
            <w:r w:rsidRPr="00C72CE5">
              <w:rPr>
                <w:color w:val="000000" w:themeColor="text1"/>
                <w:szCs w:val="24"/>
              </w:rPr>
              <w:t>Зона садоводческих или огороднических некоммерческих товариществ</w:t>
            </w:r>
          </w:p>
        </w:tc>
        <w:tc>
          <w:tcPr>
            <w:tcW w:w="759" w:type="dxa"/>
            <w:vAlign w:val="center"/>
          </w:tcPr>
          <w:p w:rsidR="009263BD" w:rsidRPr="00C72CE5" w:rsidRDefault="009263BD" w:rsidP="009263BD">
            <w:pPr>
              <w:pStyle w:val="afffff6"/>
              <w:spacing w:before="0" w:after="0"/>
              <w:jc w:val="center"/>
              <w:rPr>
                <w:color w:val="000000" w:themeColor="text1"/>
                <w:szCs w:val="24"/>
              </w:rPr>
            </w:pPr>
            <w:r w:rsidRPr="00C72CE5">
              <w:rPr>
                <w:color w:val="000000" w:themeColor="text1"/>
                <w:szCs w:val="24"/>
              </w:rPr>
              <w:t>Сх2</w:t>
            </w:r>
          </w:p>
        </w:tc>
        <w:tc>
          <w:tcPr>
            <w:tcW w:w="3828" w:type="dxa"/>
          </w:tcPr>
          <w:p w:rsidR="009263BD" w:rsidRPr="00C72CE5" w:rsidRDefault="009263BD" w:rsidP="009263BD">
            <w:pPr>
              <w:pStyle w:val="afffff6"/>
              <w:spacing w:before="0" w:after="0"/>
              <w:jc w:val="both"/>
              <w:rPr>
                <w:color w:val="000000" w:themeColor="text1"/>
                <w:szCs w:val="24"/>
              </w:rPr>
            </w:pPr>
            <w:r w:rsidRPr="00C72CE5">
              <w:rPr>
                <w:color w:val="000000" w:themeColor="text1"/>
                <w:szCs w:val="24"/>
              </w:rPr>
              <w:t>Объекты сельскохозяйственного назначения, предназначенные для ведения садоводства, личного подсобного хозяйств, некоммерческих объединениях граждан</w:t>
            </w:r>
          </w:p>
        </w:tc>
      </w:tr>
      <w:tr w:rsidR="009263BD" w:rsidRPr="003B198F" w:rsidTr="008D2D5C">
        <w:trPr>
          <w:trHeight w:val="1474"/>
        </w:trPr>
        <w:tc>
          <w:tcPr>
            <w:tcW w:w="2660" w:type="dxa"/>
            <w:vMerge/>
            <w:vAlign w:val="center"/>
          </w:tcPr>
          <w:p w:rsidR="009263BD" w:rsidRPr="003B198F" w:rsidRDefault="009263BD" w:rsidP="009263BD">
            <w:pPr>
              <w:contextualSpacing/>
              <w:jc w:val="center"/>
              <w:rPr>
                <w:rFonts w:cs="Times New Roman"/>
                <w:sz w:val="22"/>
                <w:szCs w:val="22"/>
                <w:lang w:eastAsia="ru-RU"/>
              </w:rPr>
            </w:pPr>
          </w:p>
        </w:tc>
        <w:tc>
          <w:tcPr>
            <w:tcW w:w="2926" w:type="dxa"/>
            <w:vAlign w:val="center"/>
          </w:tcPr>
          <w:p w:rsidR="009263BD" w:rsidRPr="00C72CE5" w:rsidRDefault="009263BD" w:rsidP="009263BD">
            <w:pPr>
              <w:pStyle w:val="afffff6"/>
              <w:spacing w:before="0" w:after="0"/>
              <w:ind w:hanging="9"/>
              <w:jc w:val="center"/>
              <w:rPr>
                <w:color w:val="000000" w:themeColor="text1"/>
                <w:szCs w:val="24"/>
              </w:rPr>
            </w:pPr>
            <w:r w:rsidRPr="00C72CE5">
              <w:rPr>
                <w:color w:val="000000" w:themeColor="text1"/>
                <w:szCs w:val="24"/>
              </w:rPr>
              <w:t>Производственная зона сельскохозяйственных предприятий</w:t>
            </w:r>
          </w:p>
        </w:tc>
        <w:tc>
          <w:tcPr>
            <w:tcW w:w="759" w:type="dxa"/>
            <w:vAlign w:val="center"/>
          </w:tcPr>
          <w:p w:rsidR="009263BD" w:rsidRPr="00C72CE5" w:rsidRDefault="009263BD" w:rsidP="009263BD">
            <w:pPr>
              <w:pStyle w:val="afffff6"/>
              <w:spacing w:before="0" w:after="0"/>
              <w:jc w:val="center"/>
              <w:rPr>
                <w:color w:val="000000" w:themeColor="text1"/>
                <w:szCs w:val="24"/>
              </w:rPr>
            </w:pPr>
            <w:r w:rsidRPr="00C72CE5">
              <w:rPr>
                <w:color w:val="000000" w:themeColor="text1"/>
                <w:szCs w:val="24"/>
              </w:rPr>
              <w:t>Сх3</w:t>
            </w:r>
          </w:p>
        </w:tc>
        <w:tc>
          <w:tcPr>
            <w:tcW w:w="3828" w:type="dxa"/>
          </w:tcPr>
          <w:p w:rsidR="009263BD" w:rsidRPr="00C72CE5" w:rsidRDefault="009263BD" w:rsidP="009263BD">
            <w:pPr>
              <w:pStyle w:val="afffff6"/>
              <w:spacing w:before="0" w:after="0"/>
              <w:jc w:val="both"/>
              <w:rPr>
                <w:color w:val="000000" w:themeColor="text1"/>
                <w:szCs w:val="24"/>
              </w:rPr>
            </w:pPr>
            <w:r w:rsidRPr="00C72CE5">
              <w:rPr>
                <w:color w:val="000000" w:themeColor="text1"/>
                <w:szCs w:val="24"/>
              </w:rPr>
              <w:t>Объекты сельскохозяйственного назначения,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tc>
      </w:tr>
      <w:tr w:rsidR="009263BD" w:rsidRPr="003B198F" w:rsidTr="008D2D5C">
        <w:trPr>
          <w:trHeight w:val="1426"/>
        </w:trPr>
        <w:tc>
          <w:tcPr>
            <w:tcW w:w="2660" w:type="dxa"/>
            <w:vMerge w:val="restart"/>
            <w:vAlign w:val="center"/>
          </w:tcPr>
          <w:p w:rsidR="009263BD" w:rsidRPr="003B198F" w:rsidRDefault="009263BD" w:rsidP="009263BD">
            <w:pPr>
              <w:pStyle w:val="afffff6"/>
              <w:spacing w:before="0" w:after="0"/>
              <w:jc w:val="center"/>
              <w:rPr>
                <w:sz w:val="22"/>
                <w:szCs w:val="22"/>
              </w:rPr>
            </w:pPr>
            <w:r w:rsidRPr="005B2A52">
              <w:t>Зоны рекреационного назначения</w:t>
            </w:r>
          </w:p>
        </w:tc>
        <w:tc>
          <w:tcPr>
            <w:tcW w:w="2926" w:type="dxa"/>
            <w:vAlign w:val="center"/>
          </w:tcPr>
          <w:p w:rsidR="009263BD" w:rsidRPr="00C72CE5" w:rsidRDefault="009263BD" w:rsidP="009263BD">
            <w:pPr>
              <w:pStyle w:val="afffff6"/>
              <w:spacing w:before="0" w:after="0"/>
              <w:ind w:hanging="9"/>
              <w:jc w:val="center"/>
              <w:rPr>
                <w:color w:val="000000" w:themeColor="text1"/>
                <w:szCs w:val="24"/>
              </w:rPr>
            </w:pPr>
            <w:r w:rsidRPr="00C72CE5">
              <w:rPr>
                <w:color w:val="000000" w:themeColor="text1"/>
                <w:szCs w:val="24"/>
              </w:rPr>
              <w:t>Зона озелененных территорий общего пользования (лесопарки, парки, сады, скверы, бульвары, городские леса)</w:t>
            </w:r>
          </w:p>
        </w:tc>
        <w:tc>
          <w:tcPr>
            <w:tcW w:w="759" w:type="dxa"/>
            <w:vAlign w:val="center"/>
          </w:tcPr>
          <w:p w:rsidR="009263BD" w:rsidRPr="00C72CE5" w:rsidRDefault="009263BD" w:rsidP="009263BD">
            <w:pPr>
              <w:pStyle w:val="afffff6"/>
              <w:spacing w:before="0" w:after="0"/>
              <w:jc w:val="center"/>
              <w:rPr>
                <w:color w:val="000000" w:themeColor="text1"/>
                <w:szCs w:val="24"/>
              </w:rPr>
            </w:pPr>
            <w:r w:rsidRPr="00C72CE5">
              <w:rPr>
                <w:color w:val="000000" w:themeColor="text1"/>
                <w:szCs w:val="24"/>
              </w:rPr>
              <w:t>Р1</w:t>
            </w:r>
          </w:p>
        </w:tc>
        <w:tc>
          <w:tcPr>
            <w:tcW w:w="3828" w:type="dxa"/>
          </w:tcPr>
          <w:p w:rsidR="009263BD" w:rsidRPr="00C72CE5" w:rsidRDefault="009263BD" w:rsidP="009263BD">
            <w:pPr>
              <w:pStyle w:val="afffff6"/>
              <w:spacing w:before="0" w:after="0"/>
              <w:jc w:val="both"/>
              <w:rPr>
                <w:color w:val="000000" w:themeColor="text1"/>
                <w:szCs w:val="24"/>
              </w:rPr>
            </w:pPr>
            <w:r w:rsidRPr="00C72CE5">
              <w:rPr>
                <w:rFonts w:ascii="Arial" w:hAnsi="Arial" w:cs="Arial"/>
                <w:color w:val="000000" w:themeColor="text1"/>
                <w:szCs w:val="24"/>
                <w:shd w:val="clear" w:color="auto" w:fill="FFFFFF"/>
              </w:rPr>
              <w:t> </w:t>
            </w:r>
            <w:r w:rsidRPr="00C72CE5">
              <w:rPr>
                <w:color w:val="000000" w:themeColor="text1"/>
                <w:szCs w:val="24"/>
              </w:rPr>
              <w:t>Зона озелененных территорий общего пользования (лесопарки, парки, сады, скверы, бульвары, городские леса)</w:t>
            </w:r>
          </w:p>
        </w:tc>
      </w:tr>
      <w:tr w:rsidR="009263BD" w:rsidRPr="003B198F" w:rsidTr="008D2D5C">
        <w:trPr>
          <w:trHeight w:val="1426"/>
        </w:trPr>
        <w:tc>
          <w:tcPr>
            <w:tcW w:w="2660" w:type="dxa"/>
            <w:vMerge/>
            <w:vAlign w:val="center"/>
          </w:tcPr>
          <w:p w:rsidR="009263BD" w:rsidRPr="005B2A52" w:rsidRDefault="009263BD" w:rsidP="009263BD">
            <w:pPr>
              <w:pStyle w:val="afffff6"/>
              <w:spacing w:before="0" w:after="0"/>
              <w:jc w:val="center"/>
            </w:pPr>
          </w:p>
        </w:tc>
        <w:tc>
          <w:tcPr>
            <w:tcW w:w="2926" w:type="dxa"/>
            <w:vAlign w:val="center"/>
          </w:tcPr>
          <w:p w:rsidR="009263BD" w:rsidRPr="00C72CE5" w:rsidRDefault="00C56384" w:rsidP="009263BD">
            <w:pPr>
              <w:pStyle w:val="afffff6"/>
              <w:spacing w:before="0" w:after="0"/>
              <w:ind w:hanging="9"/>
              <w:jc w:val="center"/>
              <w:rPr>
                <w:color w:val="000000" w:themeColor="text1"/>
                <w:szCs w:val="24"/>
              </w:rPr>
            </w:pPr>
            <w:r w:rsidRPr="00C72CE5">
              <w:rPr>
                <w:color w:val="000000" w:themeColor="text1"/>
                <w:szCs w:val="24"/>
              </w:rPr>
              <w:t>Лесопарковая зона</w:t>
            </w:r>
          </w:p>
        </w:tc>
        <w:tc>
          <w:tcPr>
            <w:tcW w:w="759" w:type="dxa"/>
            <w:vAlign w:val="center"/>
          </w:tcPr>
          <w:p w:rsidR="009263BD" w:rsidRPr="00C72CE5" w:rsidRDefault="009263BD" w:rsidP="00C56384">
            <w:pPr>
              <w:pStyle w:val="afffff6"/>
              <w:spacing w:before="0" w:after="0"/>
              <w:jc w:val="center"/>
              <w:rPr>
                <w:color w:val="000000" w:themeColor="text1"/>
                <w:szCs w:val="24"/>
              </w:rPr>
            </w:pPr>
            <w:r w:rsidRPr="00C72CE5">
              <w:rPr>
                <w:color w:val="000000" w:themeColor="text1"/>
                <w:szCs w:val="24"/>
              </w:rPr>
              <w:t>Р</w:t>
            </w:r>
            <w:r w:rsidR="00C56384" w:rsidRPr="00C72CE5">
              <w:rPr>
                <w:color w:val="000000" w:themeColor="text1"/>
                <w:szCs w:val="24"/>
              </w:rPr>
              <w:t>4</w:t>
            </w:r>
          </w:p>
        </w:tc>
        <w:tc>
          <w:tcPr>
            <w:tcW w:w="3828" w:type="dxa"/>
          </w:tcPr>
          <w:p w:rsidR="009263BD" w:rsidRPr="00C72CE5" w:rsidRDefault="00C56384" w:rsidP="009263BD">
            <w:pPr>
              <w:pStyle w:val="afffff6"/>
              <w:spacing w:before="0" w:after="0"/>
              <w:jc w:val="both"/>
              <w:rPr>
                <w:rFonts w:ascii="Arial" w:hAnsi="Arial" w:cs="Arial"/>
                <w:color w:val="000000" w:themeColor="text1"/>
                <w:szCs w:val="24"/>
                <w:shd w:val="clear" w:color="auto" w:fill="FFFFFF"/>
              </w:rPr>
            </w:pPr>
            <w:r w:rsidRPr="00C72CE5">
              <w:rPr>
                <w:color w:val="000000" w:themeColor="text1"/>
                <w:szCs w:val="24"/>
                <w:shd w:val="clear" w:color="auto" w:fill="FFFFFF"/>
              </w:rPr>
              <w:t>Лесопарковые зоны устанавливаются в целях организации отдыха населения, сохранения санитарно-гигиенической, оздоровительной и эстетической ценности природных ландшафтов</w:t>
            </w:r>
          </w:p>
        </w:tc>
      </w:tr>
      <w:tr w:rsidR="009263BD" w:rsidRPr="003B198F" w:rsidTr="008D2D5C">
        <w:trPr>
          <w:trHeight w:val="1426"/>
        </w:trPr>
        <w:tc>
          <w:tcPr>
            <w:tcW w:w="2660" w:type="dxa"/>
            <w:vMerge/>
            <w:vAlign w:val="center"/>
          </w:tcPr>
          <w:p w:rsidR="009263BD" w:rsidRPr="005B2A52" w:rsidRDefault="009263BD" w:rsidP="009263BD">
            <w:pPr>
              <w:pStyle w:val="afffff6"/>
              <w:spacing w:before="0" w:after="0"/>
              <w:jc w:val="center"/>
            </w:pPr>
          </w:p>
        </w:tc>
        <w:tc>
          <w:tcPr>
            <w:tcW w:w="2926" w:type="dxa"/>
            <w:vAlign w:val="center"/>
          </w:tcPr>
          <w:p w:rsidR="009263BD" w:rsidRPr="00C72CE5" w:rsidRDefault="00C72CE5" w:rsidP="009263BD">
            <w:pPr>
              <w:pStyle w:val="afffff6"/>
              <w:spacing w:before="0" w:after="0"/>
              <w:ind w:hanging="9"/>
              <w:jc w:val="center"/>
              <w:rPr>
                <w:color w:val="000000" w:themeColor="text1"/>
                <w:szCs w:val="24"/>
              </w:rPr>
            </w:pPr>
            <w:r w:rsidRPr="00C72CE5">
              <w:rPr>
                <w:color w:val="000000" w:themeColor="text1"/>
                <w:szCs w:val="24"/>
              </w:rPr>
              <w:t>Зона лесного фонда</w:t>
            </w:r>
          </w:p>
        </w:tc>
        <w:tc>
          <w:tcPr>
            <w:tcW w:w="759" w:type="dxa"/>
            <w:vAlign w:val="center"/>
          </w:tcPr>
          <w:p w:rsidR="009263BD" w:rsidRPr="00C72CE5" w:rsidRDefault="009263BD" w:rsidP="009263BD">
            <w:pPr>
              <w:pStyle w:val="afffff6"/>
              <w:spacing w:before="0" w:after="0"/>
              <w:jc w:val="center"/>
              <w:rPr>
                <w:color w:val="000000" w:themeColor="text1"/>
                <w:szCs w:val="24"/>
              </w:rPr>
            </w:pPr>
            <w:r w:rsidRPr="00C72CE5">
              <w:rPr>
                <w:color w:val="000000" w:themeColor="text1"/>
                <w:szCs w:val="24"/>
              </w:rPr>
              <w:t>Р5</w:t>
            </w:r>
          </w:p>
        </w:tc>
        <w:tc>
          <w:tcPr>
            <w:tcW w:w="3828" w:type="dxa"/>
          </w:tcPr>
          <w:p w:rsidR="009263BD" w:rsidRPr="00C72CE5" w:rsidRDefault="009263BD" w:rsidP="009263BD">
            <w:pPr>
              <w:pStyle w:val="afffff6"/>
              <w:spacing w:before="0" w:after="0"/>
              <w:jc w:val="both"/>
              <w:rPr>
                <w:rFonts w:ascii="Arial" w:hAnsi="Arial" w:cs="Arial"/>
                <w:color w:val="000000" w:themeColor="text1"/>
                <w:szCs w:val="24"/>
                <w:shd w:val="clear" w:color="auto" w:fill="FFFFFF"/>
              </w:rPr>
            </w:pPr>
            <w:r w:rsidRPr="00C72CE5">
              <w:rPr>
                <w:color w:val="000000" w:themeColor="text1"/>
                <w:szCs w:val="24"/>
              </w:rPr>
              <w:t>Зона земель лесного фонд</w:t>
            </w:r>
            <w:r w:rsidR="00C72CE5" w:rsidRPr="00C72CE5">
              <w:rPr>
                <w:color w:val="000000" w:themeColor="text1"/>
                <w:szCs w:val="24"/>
              </w:rPr>
              <w:t>а</w:t>
            </w:r>
          </w:p>
        </w:tc>
      </w:tr>
      <w:tr w:rsidR="00424FBD" w:rsidRPr="003B198F" w:rsidTr="008D2D5C">
        <w:trPr>
          <w:trHeight w:val="1426"/>
        </w:trPr>
        <w:tc>
          <w:tcPr>
            <w:tcW w:w="2660" w:type="dxa"/>
            <w:vMerge w:val="restart"/>
            <w:vAlign w:val="center"/>
          </w:tcPr>
          <w:p w:rsidR="00424FBD" w:rsidRDefault="00424FBD" w:rsidP="009263BD">
            <w:pPr>
              <w:pStyle w:val="afffff6"/>
              <w:spacing w:before="0" w:after="0"/>
              <w:jc w:val="center"/>
              <w:rPr>
                <w:sz w:val="22"/>
                <w:szCs w:val="22"/>
              </w:rPr>
            </w:pPr>
            <w:r>
              <w:rPr>
                <w:sz w:val="22"/>
                <w:szCs w:val="22"/>
              </w:rPr>
              <w:t>Зоны специального</w:t>
            </w:r>
          </w:p>
          <w:p w:rsidR="00424FBD" w:rsidRDefault="00424FBD" w:rsidP="009263BD">
            <w:pPr>
              <w:pStyle w:val="afffff6"/>
              <w:spacing w:before="0" w:after="0"/>
              <w:jc w:val="center"/>
              <w:rPr>
                <w:sz w:val="22"/>
                <w:szCs w:val="22"/>
              </w:rPr>
            </w:pPr>
            <w:r>
              <w:rPr>
                <w:sz w:val="22"/>
                <w:szCs w:val="22"/>
              </w:rPr>
              <w:t>назначения</w:t>
            </w:r>
          </w:p>
          <w:p w:rsidR="00424FBD" w:rsidRPr="005B2A52" w:rsidRDefault="00424FBD" w:rsidP="009263BD">
            <w:pPr>
              <w:pStyle w:val="afffff6"/>
              <w:spacing w:before="0" w:after="0"/>
              <w:jc w:val="center"/>
            </w:pPr>
            <w:r>
              <w:rPr>
                <w:sz w:val="22"/>
                <w:szCs w:val="22"/>
              </w:rPr>
              <w:t>(Сп)</w:t>
            </w:r>
          </w:p>
        </w:tc>
        <w:tc>
          <w:tcPr>
            <w:tcW w:w="2926" w:type="dxa"/>
            <w:vAlign w:val="center"/>
          </w:tcPr>
          <w:p w:rsidR="00424FBD" w:rsidRPr="00C72CE5" w:rsidRDefault="00424FBD" w:rsidP="009263BD">
            <w:pPr>
              <w:pStyle w:val="afffff6"/>
              <w:spacing w:before="0" w:after="0"/>
              <w:ind w:hanging="9"/>
              <w:jc w:val="center"/>
              <w:rPr>
                <w:color w:val="000000" w:themeColor="text1"/>
                <w:szCs w:val="24"/>
              </w:rPr>
            </w:pPr>
          </w:p>
          <w:p w:rsidR="00424FBD" w:rsidRPr="00C72CE5" w:rsidRDefault="00424FBD" w:rsidP="009263BD">
            <w:pPr>
              <w:pStyle w:val="afffff6"/>
              <w:spacing w:before="0" w:after="0"/>
              <w:ind w:hanging="9"/>
              <w:jc w:val="center"/>
              <w:rPr>
                <w:color w:val="000000" w:themeColor="text1"/>
                <w:szCs w:val="24"/>
              </w:rPr>
            </w:pPr>
            <w:r w:rsidRPr="00C72CE5">
              <w:rPr>
                <w:color w:val="000000" w:themeColor="text1"/>
                <w:szCs w:val="24"/>
              </w:rPr>
              <w:t>Зона кладбищ</w:t>
            </w:r>
          </w:p>
          <w:p w:rsidR="00424FBD" w:rsidRPr="00C72CE5" w:rsidRDefault="00424FBD" w:rsidP="009263BD">
            <w:pPr>
              <w:pStyle w:val="afffff6"/>
              <w:spacing w:before="0" w:after="0"/>
              <w:ind w:hanging="9"/>
              <w:jc w:val="center"/>
              <w:rPr>
                <w:color w:val="000000" w:themeColor="text1"/>
                <w:szCs w:val="24"/>
              </w:rPr>
            </w:pPr>
          </w:p>
        </w:tc>
        <w:tc>
          <w:tcPr>
            <w:tcW w:w="759" w:type="dxa"/>
            <w:vAlign w:val="center"/>
          </w:tcPr>
          <w:p w:rsidR="00424FBD" w:rsidRPr="00C72CE5" w:rsidRDefault="00424FBD" w:rsidP="009263BD">
            <w:pPr>
              <w:pStyle w:val="afffff6"/>
              <w:spacing w:before="0" w:after="0"/>
              <w:jc w:val="center"/>
              <w:rPr>
                <w:color w:val="000000" w:themeColor="text1"/>
                <w:szCs w:val="24"/>
              </w:rPr>
            </w:pPr>
          </w:p>
          <w:p w:rsidR="00424FBD" w:rsidRPr="00C72CE5" w:rsidRDefault="00424FBD" w:rsidP="009263BD">
            <w:pPr>
              <w:pStyle w:val="afffff6"/>
              <w:spacing w:before="0" w:after="0"/>
              <w:jc w:val="center"/>
              <w:rPr>
                <w:color w:val="000000" w:themeColor="text1"/>
                <w:szCs w:val="24"/>
              </w:rPr>
            </w:pPr>
            <w:r w:rsidRPr="00C72CE5">
              <w:rPr>
                <w:color w:val="000000" w:themeColor="text1"/>
                <w:szCs w:val="24"/>
              </w:rPr>
              <w:t>Сп1</w:t>
            </w:r>
          </w:p>
        </w:tc>
        <w:tc>
          <w:tcPr>
            <w:tcW w:w="3828" w:type="dxa"/>
          </w:tcPr>
          <w:p w:rsidR="00424FBD" w:rsidRPr="00C72CE5" w:rsidRDefault="00424FBD" w:rsidP="009263BD">
            <w:pPr>
              <w:pStyle w:val="afffff6"/>
              <w:spacing w:before="0" w:after="0"/>
              <w:jc w:val="both"/>
              <w:rPr>
                <w:color w:val="000000" w:themeColor="text1"/>
                <w:szCs w:val="24"/>
              </w:rPr>
            </w:pPr>
            <w:r w:rsidRPr="00C72CE5">
              <w:rPr>
                <w:color w:val="000000" w:themeColor="text1"/>
                <w:szCs w:val="24"/>
              </w:rPr>
              <w:t>Зона размещения кладбищ, крематориев, мемориальных парков, и т.п.</w:t>
            </w:r>
          </w:p>
        </w:tc>
      </w:tr>
      <w:tr w:rsidR="00424FBD" w:rsidRPr="003B198F" w:rsidTr="008D2D5C">
        <w:trPr>
          <w:trHeight w:val="1426"/>
        </w:trPr>
        <w:tc>
          <w:tcPr>
            <w:tcW w:w="2660" w:type="dxa"/>
            <w:vMerge/>
            <w:vAlign w:val="center"/>
          </w:tcPr>
          <w:p w:rsidR="00424FBD" w:rsidRDefault="00424FBD" w:rsidP="009263BD">
            <w:pPr>
              <w:pStyle w:val="afffff6"/>
              <w:spacing w:before="0" w:after="0"/>
              <w:jc w:val="center"/>
              <w:rPr>
                <w:sz w:val="22"/>
                <w:szCs w:val="22"/>
              </w:rPr>
            </w:pPr>
          </w:p>
        </w:tc>
        <w:tc>
          <w:tcPr>
            <w:tcW w:w="2926" w:type="dxa"/>
            <w:vAlign w:val="center"/>
          </w:tcPr>
          <w:p w:rsidR="00424FBD" w:rsidRPr="00C72CE5" w:rsidRDefault="00424FBD" w:rsidP="009263BD">
            <w:pPr>
              <w:pStyle w:val="afffff6"/>
              <w:spacing w:before="0" w:after="0"/>
              <w:ind w:hanging="9"/>
              <w:jc w:val="center"/>
              <w:rPr>
                <w:color w:val="000000" w:themeColor="text1"/>
                <w:szCs w:val="24"/>
              </w:rPr>
            </w:pPr>
            <w:r w:rsidRPr="00C72CE5">
              <w:rPr>
                <w:color w:val="000000" w:themeColor="text1"/>
                <w:szCs w:val="24"/>
              </w:rPr>
              <w:t>Зона складирования и захоронения отходов</w:t>
            </w:r>
          </w:p>
        </w:tc>
        <w:tc>
          <w:tcPr>
            <w:tcW w:w="759" w:type="dxa"/>
            <w:vAlign w:val="center"/>
          </w:tcPr>
          <w:p w:rsidR="00424FBD" w:rsidRPr="00C72CE5" w:rsidRDefault="00424FBD" w:rsidP="009263BD">
            <w:pPr>
              <w:pStyle w:val="afffff6"/>
              <w:spacing w:before="0" w:after="0"/>
              <w:jc w:val="center"/>
              <w:rPr>
                <w:color w:val="000000" w:themeColor="text1"/>
                <w:szCs w:val="24"/>
              </w:rPr>
            </w:pPr>
            <w:r w:rsidRPr="00C72CE5">
              <w:rPr>
                <w:color w:val="000000" w:themeColor="text1"/>
                <w:szCs w:val="24"/>
              </w:rPr>
              <w:t>Сп2</w:t>
            </w:r>
          </w:p>
        </w:tc>
        <w:tc>
          <w:tcPr>
            <w:tcW w:w="3828" w:type="dxa"/>
          </w:tcPr>
          <w:p w:rsidR="00424FBD" w:rsidRPr="00C72CE5" w:rsidRDefault="00424FBD" w:rsidP="009263BD">
            <w:pPr>
              <w:pStyle w:val="afffff6"/>
              <w:spacing w:before="0" w:after="0"/>
              <w:jc w:val="both"/>
              <w:rPr>
                <w:color w:val="000000" w:themeColor="text1"/>
                <w:szCs w:val="24"/>
              </w:rPr>
            </w:pPr>
            <w:r w:rsidRPr="00C72CE5">
              <w:rPr>
                <w:color w:val="000000" w:themeColor="text1"/>
                <w:szCs w:val="24"/>
              </w:rPr>
              <w:t>Зона складирования и захоронения отходов</w:t>
            </w:r>
          </w:p>
        </w:tc>
      </w:tr>
      <w:tr w:rsidR="00424FBD" w:rsidRPr="003B198F" w:rsidTr="008D2D5C">
        <w:trPr>
          <w:trHeight w:val="1426"/>
        </w:trPr>
        <w:tc>
          <w:tcPr>
            <w:tcW w:w="2660" w:type="dxa"/>
            <w:vMerge/>
            <w:vAlign w:val="center"/>
          </w:tcPr>
          <w:p w:rsidR="00424FBD" w:rsidRDefault="00424FBD" w:rsidP="009263BD">
            <w:pPr>
              <w:pStyle w:val="afffff6"/>
              <w:spacing w:before="0" w:after="0"/>
              <w:jc w:val="center"/>
              <w:rPr>
                <w:sz w:val="22"/>
                <w:szCs w:val="22"/>
              </w:rPr>
            </w:pPr>
          </w:p>
        </w:tc>
        <w:tc>
          <w:tcPr>
            <w:tcW w:w="2926" w:type="dxa"/>
            <w:vAlign w:val="center"/>
          </w:tcPr>
          <w:p w:rsidR="00424FBD" w:rsidRPr="00C72CE5" w:rsidRDefault="00424FBD" w:rsidP="009263BD">
            <w:pPr>
              <w:pStyle w:val="afffff6"/>
              <w:spacing w:before="0" w:after="0"/>
              <w:ind w:hanging="9"/>
              <w:jc w:val="center"/>
              <w:rPr>
                <w:color w:val="000000" w:themeColor="text1"/>
                <w:szCs w:val="24"/>
              </w:rPr>
            </w:pPr>
            <w:r w:rsidRPr="00C72CE5">
              <w:rPr>
                <w:color w:val="000000" w:themeColor="text1"/>
                <w:szCs w:val="24"/>
              </w:rPr>
              <w:t>Зона озелененных территорий специального назначения</w:t>
            </w:r>
          </w:p>
        </w:tc>
        <w:tc>
          <w:tcPr>
            <w:tcW w:w="759" w:type="dxa"/>
            <w:vAlign w:val="center"/>
          </w:tcPr>
          <w:p w:rsidR="00424FBD" w:rsidRPr="00C72CE5" w:rsidRDefault="00424FBD" w:rsidP="009263BD">
            <w:pPr>
              <w:pStyle w:val="afffff6"/>
              <w:spacing w:before="0" w:after="0"/>
              <w:jc w:val="center"/>
              <w:rPr>
                <w:color w:val="000000" w:themeColor="text1"/>
                <w:szCs w:val="24"/>
              </w:rPr>
            </w:pPr>
            <w:r w:rsidRPr="00C72CE5">
              <w:rPr>
                <w:color w:val="000000" w:themeColor="text1"/>
                <w:szCs w:val="24"/>
              </w:rPr>
              <w:t>Сп3</w:t>
            </w:r>
          </w:p>
        </w:tc>
        <w:tc>
          <w:tcPr>
            <w:tcW w:w="3828" w:type="dxa"/>
          </w:tcPr>
          <w:p w:rsidR="00424FBD" w:rsidRPr="00C72CE5" w:rsidRDefault="00424FBD" w:rsidP="009263BD">
            <w:pPr>
              <w:pStyle w:val="afffff6"/>
              <w:spacing w:before="0" w:after="0"/>
              <w:jc w:val="both"/>
              <w:rPr>
                <w:color w:val="000000" w:themeColor="text1"/>
                <w:szCs w:val="24"/>
              </w:rPr>
            </w:pPr>
            <w:r w:rsidRPr="00C72CE5">
              <w:rPr>
                <w:color w:val="000000" w:themeColor="text1"/>
                <w:szCs w:val="24"/>
              </w:rPr>
              <w:t>Зона выделена для сохранения и развития зеленых насаждений санитарно-защитных, водоохранных, защитно-мелиоративных, противопожарных зон и других зеленых насаждений на земельных участках, расположенных за пределами жилых, общественно-деловых и рекреационных зон</w:t>
            </w:r>
          </w:p>
        </w:tc>
      </w:tr>
      <w:tr w:rsidR="00C56384" w:rsidRPr="003B198F" w:rsidTr="008D2D5C">
        <w:trPr>
          <w:trHeight w:val="1426"/>
        </w:trPr>
        <w:tc>
          <w:tcPr>
            <w:tcW w:w="2660" w:type="dxa"/>
            <w:vAlign w:val="center"/>
          </w:tcPr>
          <w:p w:rsidR="00C56384" w:rsidRDefault="00C56384" w:rsidP="009263BD">
            <w:pPr>
              <w:pStyle w:val="afffff6"/>
              <w:spacing w:before="0" w:after="0"/>
              <w:jc w:val="center"/>
              <w:rPr>
                <w:sz w:val="22"/>
                <w:szCs w:val="22"/>
              </w:rPr>
            </w:pPr>
            <w:r>
              <w:rPr>
                <w:sz w:val="22"/>
                <w:szCs w:val="22"/>
              </w:rPr>
              <w:t>Зона режимных территорий</w:t>
            </w:r>
          </w:p>
        </w:tc>
        <w:tc>
          <w:tcPr>
            <w:tcW w:w="2926" w:type="dxa"/>
            <w:vAlign w:val="center"/>
          </w:tcPr>
          <w:p w:rsidR="00C56384" w:rsidRPr="00C72CE5" w:rsidRDefault="00C56384" w:rsidP="009263BD">
            <w:pPr>
              <w:pStyle w:val="afffff6"/>
              <w:spacing w:before="0" w:after="0"/>
              <w:ind w:hanging="9"/>
              <w:jc w:val="center"/>
              <w:rPr>
                <w:color w:val="000000" w:themeColor="text1"/>
                <w:szCs w:val="24"/>
              </w:rPr>
            </w:pPr>
            <w:r w:rsidRPr="00C72CE5">
              <w:rPr>
                <w:color w:val="000000" w:themeColor="text1"/>
                <w:szCs w:val="24"/>
              </w:rPr>
              <w:t>Зона режимных территорий</w:t>
            </w:r>
          </w:p>
        </w:tc>
        <w:tc>
          <w:tcPr>
            <w:tcW w:w="759" w:type="dxa"/>
            <w:vAlign w:val="center"/>
          </w:tcPr>
          <w:p w:rsidR="00C56384" w:rsidRPr="00C72CE5" w:rsidRDefault="00C56384" w:rsidP="009263BD">
            <w:pPr>
              <w:pStyle w:val="afffff6"/>
              <w:spacing w:before="0" w:after="0"/>
              <w:jc w:val="center"/>
              <w:rPr>
                <w:color w:val="000000" w:themeColor="text1"/>
                <w:szCs w:val="24"/>
              </w:rPr>
            </w:pPr>
            <w:r w:rsidRPr="00C72CE5">
              <w:rPr>
                <w:color w:val="000000" w:themeColor="text1"/>
                <w:szCs w:val="24"/>
              </w:rPr>
              <w:t>Рж</w:t>
            </w:r>
          </w:p>
        </w:tc>
        <w:tc>
          <w:tcPr>
            <w:tcW w:w="3828" w:type="dxa"/>
          </w:tcPr>
          <w:p w:rsidR="00C56384" w:rsidRPr="00C72CE5" w:rsidRDefault="00920738" w:rsidP="009263BD">
            <w:pPr>
              <w:pStyle w:val="afffff6"/>
              <w:spacing w:before="0" w:after="0"/>
              <w:jc w:val="both"/>
              <w:rPr>
                <w:color w:val="000000" w:themeColor="text1"/>
                <w:szCs w:val="24"/>
              </w:rPr>
            </w:pPr>
            <w:r w:rsidRPr="00C72CE5">
              <w:rPr>
                <w:color w:val="000000" w:themeColor="text1"/>
                <w:szCs w:val="24"/>
              </w:rPr>
              <w:t>Зона предназначенные для размещения объектов обороны, безопасности и космической деятельности, аэродромов, режимных объектов связи, а также мест содержания под стражей подозреваемых и обвиняемых, учреждений и органов, исполняющих наказание, установления санитарно-защитных зон указанных объектов, размещения иных объектов, связанных с обслуживанием объектов, расположенных в зоне режимных территорий</w:t>
            </w:r>
          </w:p>
        </w:tc>
      </w:tr>
    </w:tbl>
    <w:p w:rsidR="001C47B2" w:rsidRPr="003B198F" w:rsidRDefault="001C47B2" w:rsidP="00506E09">
      <w:pPr>
        <w:ind w:firstLine="709"/>
        <w:contextualSpacing/>
        <w:jc w:val="center"/>
      </w:pPr>
    </w:p>
    <w:p w:rsidR="007F5C2E" w:rsidRPr="003B198F" w:rsidRDefault="009A52F3" w:rsidP="00506E09">
      <w:pPr>
        <w:widowControl w:val="0"/>
        <w:autoSpaceDE w:val="0"/>
        <w:ind w:firstLine="709"/>
        <w:contextualSpacing/>
        <w:jc w:val="both"/>
        <w:rPr>
          <w:rFonts w:cs="Times New Roman"/>
        </w:rPr>
      </w:pPr>
      <w:r w:rsidRPr="003B198F">
        <w:rPr>
          <w:rFonts w:cs="Times New Roman"/>
        </w:rPr>
        <w:t>1</w:t>
      </w:r>
      <w:r w:rsidR="007F5C2E" w:rsidRPr="003B198F">
        <w:rPr>
          <w:rFonts w:cs="Times New Roman"/>
        </w:rPr>
        <w:t xml:space="preserve">. Для каждой территориальной зоны установлен </w:t>
      </w:r>
      <w:r w:rsidR="001C47B2" w:rsidRPr="003B198F">
        <w:rPr>
          <w:rFonts w:cs="Times New Roman"/>
        </w:rPr>
        <w:t>градостроительный регламент,</w:t>
      </w:r>
      <w:r w:rsidR="007F5C2E" w:rsidRPr="003B198F">
        <w:rPr>
          <w:rFonts w:cs="Times New Roman"/>
        </w:rPr>
        <w:t xml:space="preserve"> представляющий собой перечень видов разрешенного использования: основные (для всех территориальных зон), вспомогательные и условно разрешенные виды использования (при необходимости).</w:t>
      </w:r>
    </w:p>
    <w:p w:rsidR="007F5C2E" w:rsidRPr="003B198F"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2</w:t>
      </w:r>
      <w:r w:rsidR="007F5C2E" w:rsidRPr="003B198F">
        <w:rPr>
          <w:rFonts w:cs="Times New Roman"/>
        </w:rPr>
        <w:t>. П</w:t>
      </w:r>
      <w:r w:rsidR="007F5C2E" w:rsidRPr="003B198F">
        <w:rPr>
          <w:rFonts w:cs="Times New Roman"/>
          <w:lang w:eastAsia="ru-RU"/>
        </w:rPr>
        <w:t xml:space="preserve">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как то 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w:t>
      </w:r>
      <w:r w:rsidR="007F5C2E" w:rsidRPr="003B198F">
        <w:rPr>
          <w:rFonts w:cs="Times New Roman"/>
          <w:lang w:eastAsia="ru-RU"/>
        </w:rPr>
        <w:lastRenderedPageBreak/>
        <w:t>которых запрещено строительство зданий, строений, сооружений;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для каждой из зон устанавливается применительно к каждой территориальной зоне настоящих Правил.</w:t>
      </w:r>
    </w:p>
    <w:p w:rsidR="007F5C2E"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3</w:t>
      </w:r>
      <w:r w:rsidR="007F5C2E" w:rsidRPr="003B198F">
        <w:rPr>
          <w:rFonts w:cs="Times New Roman"/>
        </w:rPr>
        <w:t xml:space="preserve">. На </w:t>
      </w:r>
      <w:r w:rsidR="007F5C2E" w:rsidRPr="003B198F">
        <w:rPr>
          <w:rFonts w:cs="Times New Roman"/>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градостроительный регламент, установленный настоящими Правилами, не распространяется.</w:t>
      </w:r>
    </w:p>
    <w:p w:rsidR="00E641B3" w:rsidRPr="00951A18" w:rsidRDefault="00E641B3" w:rsidP="00E641B3">
      <w:pPr>
        <w:pStyle w:val="39"/>
      </w:pPr>
      <w:bookmarkStart w:id="227" w:name="_Toc536627459"/>
      <w:bookmarkStart w:id="228" w:name="_Toc4763301"/>
      <w:r w:rsidRPr="00951A18">
        <w:t xml:space="preserve">Статья </w:t>
      </w:r>
      <w:r>
        <w:t>27</w:t>
      </w:r>
      <w:r w:rsidRPr="00951A18">
        <w:t>. Земельные участки, на которые действие градостроительного регламента не распространяется.</w:t>
      </w:r>
      <w:bookmarkEnd w:id="227"/>
      <w:bookmarkEnd w:id="228"/>
    </w:p>
    <w:p w:rsidR="00E641B3" w:rsidRPr="00E641B3" w:rsidRDefault="00E641B3" w:rsidP="00E641B3">
      <w:pPr>
        <w:shd w:val="clear" w:color="auto" w:fill="FFFFFF"/>
        <w:suppressAutoHyphens w:val="0"/>
        <w:spacing w:line="290" w:lineRule="atLeast"/>
        <w:ind w:firstLine="540"/>
        <w:jc w:val="both"/>
      </w:pPr>
      <w:r w:rsidRPr="00E641B3">
        <w:t>Действие градостроительного регламента не распространяется на земельные участки:</w:t>
      </w:r>
    </w:p>
    <w:p w:rsidR="00E641B3" w:rsidRPr="00E641B3" w:rsidRDefault="00E641B3" w:rsidP="00E641B3">
      <w:pPr>
        <w:shd w:val="clear" w:color="auto" w:fill="FFFFFF"/>
        <w:spacing w:line="290" w:lineRule="atLeast"/>
        <w:ind w:firstLine="540"/>
        <w:jc w:val="both"/>
      </w:pPr>
      <w:bookmarkStart w:id="229" w:name="dst1103"/>
      <w:bookmarkEnd w:id="229"/>
      <w:r w:rsidRPr="00E641B3">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641B3" w:rsidRPr="00E641B3" w:rsidRDefault="00E641B3" w:rsidP="00E641B3">
      <w:pPr>
        <w:shd w:val="clear" w:color="auto" w:fill="FFFFFF"/>
        <w:spacing w:line="290" w:lineRule="atLeast"/>
        <w:ind w:firstLine="540"/>
        <w:jc w:val="both"/>
      </w:pPr>
      <w:r w:rsidRPr="00E641B3">
        <w:t>2) в границах территорий общего пользования;</w:t>
      </w:r>
    </w:p>
    <w:p w:rsidR="00E641B3" w:rsidRPr="00E641B3" w:rsidRDefault="00E641B3" w:rsidP="00E641B3">
      <w:pPr>
        <w:shd w:val="clear" w:color="auto" w:fill="FFFFFF"/>
        <w:spacing w:line="290" w:lineRule="atLeast"/>
        <w:ind w:firstLine="540"/>
        <w:jc w:val="both"/>
      </w:pPr>
      <w:r w:rsidRPr="00E641B3">
        <w:t>3) предназначенные для размещения линейных объектов и (или) занятые линейными объектами;</w:t>
      </w:r>
    </w:p>
    <w:p w:rsidR="00E641B3" w:rsidRDefault="00E641B3" w:rsidP="00E641B3">
      <w:pPr>
        <w:shd w:val="clear" w:color="auto" w:fill="FFFFFF"/>
        <w:spacing w:line="290" w:lineRule="atLeast"/>
        <w:ind w:firstLine="540"/>
        <w:jc w:val="both"/>
      </w:pPr>
      <w:r w:rsidRPr="00E641B3">
        <w:t>4) предоставленные для добычи полезных ископаемых.</w:t>
      </w:r>
    </w:p>
    <w:p w:rsidR="00E641B3" w:rsidRDefault="00E641B3" w:rsidP="00E641B3">
      <w:pPr>
        <w:shd w:val="clear" w:color="auto" w:fill="FFFFFF"/>
        <w:spacing w:line="290" w:lineRule="atLeast"/>
        <w:ind w:firstLine="540"/>
        <w:jc w:val="both"/>
      </w:pPr>
      <w:r w:rsidRPr="00E641B3">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641B3" w:rsidRPr="00951A18" w:rsidRDefault="00E641B3" w:rsidP="00E641B3">
      <w:pPr>
        <w:shd w:val="clear" w:color="auto" w:fill="FFFFFF"/>
        <w:spacing w:line="290" w:lineRule="atLeast"/>
        <w:ind w:firstLine="540"/>
        <w:jc w:val="both"/>
      </w:pPr>
      <w:r w:rsidRPr="00E641B3">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r>
        <w:t>законами</w:t>
      </w:r>
      <w:r w:rsidRPr="00E641B3">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68" w:anchor="dst100581" w:history="1">
        <w:r w:rsidRPr="00E641B3">
          <w:t>регламентом</w:t>
        </w:r>
      </w:hyperlink>
      <w:r w:rsidRPr="00E641B3">
        <w:t>, положением об особо охраняемой природной территории в соответствии с лесным </w:t>
      </w:r>
      <w:hyperlink r:id="rId69" w:anchor="dst0" w:history="1">
        <w:r w:rsidRPr="00E641B3">
          <w:t>законодательством</w:t>
        </w:r>
      </w:hyperlink>
      <w:r w:rsidRPr="00E641B3">
        <w:t>, </w:t>
      </w:r>
      <w:hyperlink r:id="rId70" w:anchor="dst0" w:history="1">
        <w:r w:rsidRPr="00E641B3">
          <w:t>законодательством</w:t>
        </w:r>
      </w:hyperlink>
      <w:r w:rsidRPr="00E641B3">
        <w:t> об особо охраняемых природных территориях.</w:t>
      </w:r>
    </w:p>
    <w:p w:rsidR="00E641B3" w:rsidRPr="003B198F" w:rsidRDefault="00E641B3" w:rsidP="00506E09">
      <w:pPr>
        <w:suppressAutoHyphens w:val="0"/>
        <w:autoSpaceDE w:val="0"/>
        <w:autoSpaceDN w:val="0"/>
        <w:adjustRightInd w:val="0"/>
        <w:ind w:firstLine="709"/>
        <w:contextualSpacing/>
        <w:jc w:val="both"/>
        <w:rPr>
          <w:rFonts w:cs="Times New Roman"/>
          <w:lang w:eastAsia="ru-RU"/>
        </w:rPr>
      </w:pPr>
    </w:p>
    <w:p w:rsidR="00C84AD3" w:rsidRPr="003B198F" w:rsidRDefault="007F5C2E" w:rsidP="00D24C16">
      <w:pPr>
        <w:pStyle w:val="39"/>
      </w:pPr>
      <w:bookmarkStart w:id="230" w:name="_Toc241293430"/>
      <w:bookmarkStart w:id="231" w:name="_Toc356390712"/>
      <w:bookmarkStart w:id="232" w:name="_Toc467668539"/>
      <w:bookmarkStart w:id="233" w:name="_Toc468262253"/>
      <w:bookmarkStart w:id="234" w:name="_Toc492973671"/>
      <w:bookmarkStart w:id="235" w:name="_Toc529951968"/>
      <w:bookmarkStart w:id="236" w:name="_Toc4763302"/>
      <w:r w:rsidRPr="003B198F">
        <w:t xml:space="preserve">Статья </w:t>
      </w:r>
      <w:r w:rsidR="00F65B93">
        <w:t>2</w:t>
      </w:r>
      <w:r w:rsidR="00E641B3">
        <w:t>8</w:t>
      </w:r>
      <w:r w:rsidRPr="003B198F">
        <w:t xml:space="preserve">. </w:t>
      </w:r>
      <w:bookmarkEnd w:id="230"/>
      <w:bookmarkEnd w:id="231"/>
      <w:bookmarkEnd w:id="232"/>
      <w:bookmarkEnd w:id="233"/>
      <w:bookmarkEnd w:id="234"/>
      <w:r w:rsidR="00C84AD3" w:rsidRPr="003B198F">
        <w:t>Градостроительные регламенты. Жилые зоны - "Ж".</w:t>
      </w:r>
      <w:bookmarkEnd w:id="235"/>
      <w:bookmarkEnd w:id="236"/>
    </w:p>
    <w:p w:rsidR="007F5C2E" w:rsidRPr="003B198F" w:rsidRDefault="00906662" w:rsidP="00506E09">
      <w:pPr>
        <w:widowControl w:val="0"/>
        <w:autoSpaceDE w:val="0"/>
        <w:ind w:firstLine="709"/>
        <w:contextualSpacing/>
        <w:jc w:val="both"/>
        <w:rPr>
          <w:rFonts w:cs="Times New Roman"/>
          <w:snapToGrid w:val="0"/>
        </w:rPr>
      </w:pPr>
      <w:r w:rsidRPr="003B198F">
        <w:rPr>
          <w:rFonts w:cs="Times New Roman"/>
          <w:snapToGrid w:val="0"/>
        </w:rPr>
        <w:t>Жилые зоны образованы</w:t>
      </w:r>
      <w:r w:rsidR="006F4B58">
        <w:rPr>
          <w:rFonts w:cs="Times New Roman"/>
          <w:snapToGrid w:val="0"/>
        </w:rPr>
        <w:t xml:space="preserve"> </w:t>
      </w:r>
      <w:r w:rsidRPr="003B198F">
        <w:rPr>
          <w:rFonts w:cs="Times New Roman"/>
          <w:snapToGrid w:val="0"/>
        </w:rPr>
        <w:t>в целях создания для населения удобной, здоровой и безопасной среды проживания. Объекты и виды деятельности, непредусмотренные</w:t>
      </w:r>
      <w:r w:rsidR="006F4B58">
        <w:rPr>
          <w:rFonts w:cs="Times New Roman"/>
          <w:snapToGrid w:val="0"/>
        </w:rPr>
        <w:t xml:space="preserve"> </w:t>
      </w:r>
      <w:r w:rsidRPr="003B198F">
        <w:rPr>
          <w:rFonts w:cs="Times New Roman"/>
          <w:snapToGrid w:val="0"/>
        </w:rPr>
        <w:t>требованиями настоящей статьи, не допускается размещать в жилых зонах.</w:t>
      </w:r>
    </w:p>
    <w:p w:rsidR="007F5C2E" w:rsidRPr="003B198F" w:rsidRDefault="007F5C2E" w:rsidP="00506E09">
      <w:pPr>
        <w:widowControl w:val="0"/>
        <w:autoSpaceDE w:val="0"/>
        <w:ind w:firstLine="709"/>
        <w:contextualSpacing/>
        <w:jc w:val="both"/>
        <w:rPr>
          <w:rFonts w:cs="Times New Roman"/>
          <w:snapToGrid w:val="0"/>
        </w:rPr>
      </w:pPr>
      <w:r w:rsidRPr="003B198F">
        <w:rPr>
          <w:rFonts w:cs="Times New Roman"/>
          <w:snapToGrid w:val="0"/>
        </w:rPr>
        <w:t xml:space="preserve">Данная зона выделена для обеспечения правовых условий формирования кварталов комфортного жилья на территориях застройки при низкой плотности использования </w:t>
      </w:r>
      <w:r w:rsidRPr="003B198F">
        <w:rPr>
          <w:rFonts w:cs="Times New Roman"/>
          <w:snapToGrid w:val="0"/>
        </w:rPr>
        <w:lastRenderedPageBreak/>
        <w:t>территории и преимущественном размещении объектов индивидуального жилищного строительства и жилых домов блокированной застройки.</w:t>
      </w:r>
    </w:p>
    <w:p w:rsidR="00D26EAD" w:rsidRPr="003B198F" w:rsidRDefault="00D26EAD" w:rsidP="00540810">
      <w:pPr>
        <w:pStyle w:val="40"/>
        <w:numPr>
          <w:ilvl w:val="0"/>
          <w:numId w:val="0"/>
        </w:numPr>
        <w:ind w:left="720"/>
      </w:pPr>
      <w:r w:rsidRPr="003B198F">
        <w:t>1. Ж1 -Зоны застройки индивидуальными жилыми домами.</w:t>
      </w:r>
    </w:p>
    <w:tbl>
      <w:tblPr>
        <w:tblW w:w="9856" w:type="dxa"/>
        <w:tblInd w:w="62" w:type="dxa"/>
        <w:tblLayout w:type="fixed"/>
        <w:tblCellMar>
          <w:top w:w="75" w:type="dxa"/>
          <w:left w:w="0" w:type="dxa"/>
          <w:bottom w:w="75" w:type="dxa"/>
          <w:right w:w="0" w:type="dxa"/>
        </w:tblCellMar>
        <w:tblLook w:val="0000"/>
      </w:tblPr>
      <w:tblGrid>
        <w:gridCol w:w="1985"/>
        <w:gridCol w:w="7087"/>
        <w:gridCol w:w="784"/>
      </w:tblGrid>
      <w:tr w:rsidR="00D564F8" w:rsidRPr="00044054" w:rsidTr="008551D0">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Описание вида разрешенного использования</w:t>
            </w:r>
          </w:p>
        </w:tc>
        <w:tc>
          <w:tcPr>
            <w:tcW w:w="784" w:type="dxa"/>
            <w:tcBorders>
              <w:top w:val="single" w:sz="4" w:space="0" w:color="auto"/>
              <w:left w:val="single" w:sz="4" w:space="0" w:color="auto"/>
              <w:bottom w:val="single" w:sz="4" w:space="0" w:color="auto"/>
              <w:right w:val="single" w:sz="4" w:space="0" w:color="auto"/>
            </w:tcBorders>
            <w:shd w:val="clear" w:color="auto" w:fill="FFFFFF" w:themeFill="background1"/>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Код</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b/>
                <w:sz w:val="22"/>
                <w:szCs w:val="22"/>
              </w:rPr>
            </w:pPr>
            <w:r w:rsidRPr="00044054">
              <w:rPr>
                <w:b/>
                <w:sz w:val="22"/>
                <w:szCs w:val="22"/>
              </w:rPr>
              <w:t>Основные виды разрешенного использования</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8"/>
            </w:pPr>
            <w:r>
              <w:t>Для индивидуального жилищного строительства</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154EF" w:rsidRDefault="004154EF" w:rsidP="004154EF">
            <w:pPr>
              <w:pStyle w:val="affffff8"/>
            </w:pPr>
            <w:r>
              <w:t>выращивание сельскохозяйственных культур;</w:t>
            </w:r>
          </w:p>
          <w:p w:rsidR="004154EF" w:rsidRDefault="004154EF" w:rsidP="004154EF">
            <w:pPr>
              <w:pStyle w:val="affffff8"/>
            </w:pPr>
            <w:r>
              <w:t>размещение индивидуальных гаражей и хозяйственных построек</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jc w:val="center"/>
            </w:pPr>
            <w:r>
              <w:t>2.1</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8"/>
            </w:pPr>
            <w:r>
              <w:t>Малоэтажная многоквартирная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pPr>
            <w:r>
              <w:t>Размещение малоэтажных многоквартирных домов (многоквартирные дома высотой до 4 этажей, включая мансардный);</w:t>
            </w:r>
          </w:p>
          <w:p w:rsidR="004154EF" w:rsidRDefault="004154EF" w:rsidP="004154EF">
            <w:pPr>
              <w:pStyle w:val="affffff8"/>
            </w:pPr>
            <w: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jc w:val="center"/>
            </w:pPr>
            <w:r>
              <w:t>2.1.1</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8"/>
            </w:pPr>
            <w:r>
              <w:t>Для ведения личного подсобного хозяйства (приусадебный земельный участок)</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pPr>
            <w:r>
              <w:t xml:space="preserve">Размещение жилого дома, указанного в описании вида разрешенного использования с </w:t>
            </w:r>
            <w:hyperlink w:anchor="sub_1021" w:history="1">
              <w:r>
                <w:rPr>
                  <w:rStyle w:val="affffff3"/>
                </w:rPr>
                <w:t>кодом 2.1</w:t>
              </w:r>
            </w:hyperlink>
            <w:r>
              <w:t>;</w:t>
            </w:r>
          </w:p>
          <w:p w:rsidR="004154EF" w:rsidRDefault="004154EF" w:rsidP="004154EF">
            <w:pPr>
              <w:pStyle w:val="affffff8"/>
            </w:pPr>
            <w:r>
              <w:t>производство сельскохозяйственной продукции;</w:t>
            </w:r>
          </w:p>
          <w:p w:rsidR="004154EF" w:rsidRDefault="004154EF" w:rsidP="004154EF">
            <w:pPr>
              <w:pStyle w:val="affffff8"/>
            </w:pPr>
            <w:r>
              <w:t>размещение гаража и иных вспомогательных сооружений;</w:t>
            </w:r>
          </w:p>
          <w:p w:rsidR="004154EF" w:rsidRDefault="004154EF" w:rsidP="004154EF">
            <w:pPr>
              <w:pStyle w:val="affffff8"/>
            </w:pPr>
            <w:r>
              <w:t>содержание сельскохозяйственных животных</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jc w:val="center"/>
            </w:pPr>
            <w:r>
              <w:t>2.2</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8"/>
            </w:pPr>
            <w:r>
              <w:t>Блокированная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pPr>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154EF" w:rsidRDefault="004154EF" w:rsidP="004154EF">
            <w:pPr>
              <w:pStyle w:val="affffff8"/>
            </w:pPr>
            <w: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jc w:val="center"/>
            </w:pPr>
            <w:r>
              <w:t>2.3</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a"/>
            </w:pPr>
            <w:r>
              <w:t>Обслуживание жилой застройки</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pPr>
            <w: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Pr>
                  <w:rStyle w:val="affffff3"/>
                </w:rPr>
                <w:t>кодами 3.1</w:t>
              </w:r>
            </w:hyperlink>
            <w:r>
              <w:t xml:space="preserve">, </w:t>
            </w:r>
            <w:hyperlink w:anchor="sub_1032" w:history="1">
              <w:r>
                <w:rPr>
                  <w:rStyle w:val="affffff3"/>
                </w:rPr>
                <w:t>3.2</w:t>
              </w:r>
            </w:hyperlink>
            <w:r>
              <w:t xml:space="preserve">, </w:t>
            </w:r>
            <w:hyperlink w:anchor="sub_1033" w:history="1">
              <w:r>
                <w:rPr>
                  <w:rStyle w:val="affffff3"/>
                </w:rPr>
                <w:t>3.3</w:t>
              </w:r>
            </w:hyperlink>
            <w:r>
              <w:t xml:space="preserve">, </w:t>
            </w:r>
            <w:hyperlink w:anchor="sub_1034" w:history="1">
              <w:r>
                <w:rPr>
                  <w:rStyle w:val="affffff3"/>
                </w:rPr>
                <w:t>3.4</w:t>
              </w:r>
            </w:hyperlink>
            <w:r>
              <w:t xml:space="preserve">, </w:t>
            </w:r>
            <w:hyperlink w:anchor="sub_10341" w:history="1">
              <w:r>
                <w:rPr>
                  <w:rStyle w:val="affffff3"/>
                </w:rPr>
                <w:t>3.4.1</w:t>
              </w:r>
            </w:hyperlink>
            <w:r>
              <w:t xml:space="preserve">, </w:t>
            </w:r>
            <w:hyperlink w:anchor="sub_10351" w:history="1">
              <w:r>
                <w:rPr>
                  <w:rStyle w:val="affffff3"/>
                </w:rPr>
                <w:t>3.5.1</w:t>
              </w:r>
            </w:hyperlink>
            <w:r>
              <w:t xml:space="preserve">, </w:t>
            </w:r>
            <w:hyperlink w:anchor="sub_1036" w:history="1">
              <w:r>
                <w:rPr>
                  <w:rStyle w:val="affffff3"/>
                </w:rPr>
                <w:t>3.6</w:t>
              </w:r>
            </w:hyperlink>
            <w:r>
              <w:t xml:space="preserve">, </w:t>
            </w:r>
            <w:hyperlink w:anchor="sub_1037" w:history="1">
              <w:r>
                <w:rPr>
                  <w:rStyle w:val="affffff3"/>
                </w:rPr>
                <w:t>3.7</w:t>
              </w:r>
            </w:hyperlink>
            <w:r>
              <w:t xml:space="preserve">, </w:t>
            </w:r>
            <w:hyperlink w:anchor="sub_103101" w:history="1">
              <w:r>
                <w:rPr>
                  <w:rStyle w:val="affffff3"/>
                </w:rPr>
                <w:t>3.10.1</w:t>
              </w:r>
            </w:hyperlink>
            <w:r>
              <w:t xml:space="preserve">, </w:t>
            </w:r>
            <w:hyperlink w:anchor="sub_1041" w:history="1">
              <w:r>
                <w:rPr>
                  <w:rStyle w:val="affffff3"/>
                </w:rPr>
                <w:t>4.1</w:t>
              </w:r>
            </w:hyperlink>
            <w:r>
              <w:t xml:space="preserve">, </w:t>
            </w:r>
            <w:hyperlink w:anchor="sub_1043" w:history="1">
              <w:r>
                <w:rPr>
                  <w:rStyle w:val="affffff3"/>
                </w:rPr>
                <w:t>4.3</w:t>
              </w:r>
            </w:hyperlink>
            <w:r>
              <w:t xml:space="preserve">, </w:t>
            </w:r>
            <w:hyperlink w:anchor="sub_1044" w:history="1">
              <w:r>
                <w:rPr>
                  <w:rStyle w:val="affffff3"/>
                </w:rPr>
                <w:t>4.4</w:t>
              </w:r>
            </w:hyperlink>
            <w:r>
              <w:t xml:space="preserve">, </w:t>
            </w:r>
            <w:hyperlink w:anchor="sub_1046" w:history="1">
              <w:r>
                <w:rPr>
                  <w:rStyle w:val="affffff3"/>
                </w:rPr>
                <w:t>4.6</w:t>
              </w:r>
            </w:hyperlink>
            <w:r>
              <w:t xml:space="preserve">, </w:t>
            </w:r>
            <w:hyperlink w:anchor="sub_1512" w:history="1">
              <w:r>
                <w:rPr>
                  <w:rStyle w:val="affffff3"/>
                </w:rPr>
                <w:t>5.1.2</w:t>
              </w:r>
            </w:hyperlink>
            <w:r>
              <w:t xml:space="preserve">, </w:t>
            </w:r>
            <w:hyperlink w:anchor="sub_1513" w:history="1">
              <w:r>
                <w:rPr>
                  <w:rStyle w:val="affffff3"/>
                </w:rPr>
                <w:t>5.1.3</w:t>
              </w:r>
            </w:hyperlink>
            <w:r>
              <w:t xml:space="preserve">, </w:t>
            </w:r>
            <w:r>
              <w:lastRenderedPageBreak/>
              <w:t>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jc w:val="center"/>
            </w:pPr>
            <w:r>
              <w:lastRenderedPageBreak/>
              <w:t>2.7</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a"/>
            </w:pPr>
            <w:r>
              <w:lastRenderedPageBreak/>
              <w:t>Хранение автотранспорта</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jc w:val="center"/>
            </w:pPr>
            <w:r>
              <w:t>2.7.1</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8"/>
            </w:pPr>
            <w:r>
              <w:t>Бытовое обслуживание</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jc w:val="center"/>
            </w:pPr>
            <w:r>
              <w:t>3.3</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8"/>
            </w:pPr>
            <w:bookmarkStart w:id="237" w:name="sub_10341"/>
            <w:r>
              <w:t>Амбулаторно-поликлиническое обслуживание</w:t>
            </w:r>
            <w:bookmarkEnd w:id="237"/>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jc w:val="center"/>
            </w:pPr>
            <w:r>
              <w:t>3.4.1</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8"/>
            </w:pPr>
            <w:r>
              <w:t>Стационарное медицинское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4154EF" w:rsidRDefault="004154EF" w:rsidP="004154EF">
            <w:pPr>
              <w:pStyle w:val="affffff8"/>
            </w:pPr>
            <w:r>
              <w:t>размещение станций скорой помощи;</w:t>
            </w:r>
          </w:p>
          <w:p w:rsidR="004154EF" w:rsidRDefault="004154EF" w:rsidP="004154EF">
            <w:pPr>
              <w:pStyle w:val="affffff8"/>
            </w:pPr>
            <w:bookmarkStart w:id="238" w:name="sub_103104"/>
            <w:r>
              <w:t>размещение площадок санитарной авиации</w:t>
            </w:r>
            <w:bookmarkEnd w:id="238"/>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jc w:val="center"/>
            </w:pPr>
            <w:r>
              <w:t>3.4.2</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8"/>
            </w:pPr>
            <w:r>
              <w:t>Дошкольное, начальное и среднее общее образование</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jc w:val="center"/>
            </w:pPr>
            <w:r>
              <w:t>3.5.1</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r>
              <w:t>Магазины</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4.4</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r>
              <w:t>Земельные участки (территории) общего пользования</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Земельные участки общего пользования.</w:t>
            </w:r>
          </w:p>
          <w:p w:rsidR="001E4CE8" w:rsidRDefault="001E4CE8" w:rsidP="001E4CE8">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12.0</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r>
              <w:t>Улично-дорожная сеть</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1E4CE8" w:rsidRDefault="001E4CE8" w:rsidP="001E4CE8">
            <w:pPr>
              <w:pStyle w:val="affffff8"/>
            </w:pPr>
            <w:r>
              <w:lastRenderedPageBreak/>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3"/>
                </w:rPr>
                <w:t>кодами 2.7.1</w:t>
              </w:r>
            </w:hyperlink>
            <w:r>
              <w:t xml:space="preserve">, </w:t>
            </w:r>
            <w:hyperlink w:anchor="sub_1049" w:history="1">
              <w:r>
                <w:rPr>
                  <w:rStyle w:val="affffff3"/>
                </w:rPr>
                <w:t>4.9</w:t>
              </w:r>
            </w:hyperlink>
            <w:r>
              <w:t xml:space="preserve">, </w:t>
            </w:r>
            <w:hyperlink w:anchor="sub_1723" w:history="1">
              <w:r>
                <w:rPr>
                  <w:rStyle w:val="affffff3"/>
                </w:rPr>
                <w:t>7.2.3</w:t>
              </w:r>
            </w:hyperlink>
            <w:r>
              <w:t>, а также некапитальных сооружений, предназначенных для охраны транспортных средств</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lastRenderedPageBreak/>
              <w:t>12.0.1</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r>
              <w:lastRenderedPageBreak/>
              <w:t>Благоустройство территории</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12.0.2</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b/>
                <w:sz w:val="22"/>
                <w:szCs w:val="22"/>
              </w:rPr>
              <w:t>Вспомогательные виды разрешенного использования</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8"/>
            </w:pPr>
            <w:r>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jc w:val="center"/>
            </w:pPr>
            <w:r>
              <w:t>3.1</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a"/>
            </w:pPr>
            <w:r>
              <w:t>Предоставление коммунальных услуг</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jc w:val="center"/>
            </w:pPr>
            <w:r>
              <w:t>3.1.1</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r>
              <w:t>Площадки для занятий спортом</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5.1.3</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b/>
                <w:sz w:val="22"/>
                <w:szCs w:val="22"/>
              </w:rPr>
              <w:t>Условно разрешенные виды использования</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8"/>
            </w:pPr>
            <w:r>
              <w:t>Среднеэтажная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pPr>
            <w:r>
              <w:t>Размещение многоквартирных домов этажностью не выше восьми этажей;</w:t>
            </w:r>
          </w:p>
          <w:p w:rsidR="004154EF" w:rsidRDefault="004154EF" w:rsidP="004154EF">
            <w:pPr>
              <w:pStyle w:val="affffff8"/>
            </w:pPr>
            <w:r>
              <w:t>благоустройство и озеленение;</w:t>
            </w:r>
          </w:p>
          <w:p w:rsidR="004154EF" w:rsidRDefault="004154EF" w:rsidP="004154EF">
            <w:pPr>
              <w:pStyle w:val="affffff8"/>
            </w:pPr>
            <w:r>
              <w:t>размещение подземных гаражей и автостоянок;</w:t>
            </w:r>
          </w:p>
          <w:p w:rsidR="004154EF" w:rsidRDefault="004154EF" w:rsidP="004154EF">
            <w:pPr>
              <w:pStyle w:val="affffff8"/>
            </w:pPr>
            <w:r>
              <w:t>обустройство спортивных и детских площадок, площадок для отдыха;</w:t>
            </w:r>
          </w:p>
          <w:p w:rsidR="004154EF" w:rsidRDefault="004154EF" w:rsidP="004154EF">
            <w:pPr>
              <w:pStyle w:val="affffff8"/>
            </w:pP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jc w:val="center"/>
            </w:pPr>
            <w:r>
              <w:t>2.5</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8"/>
            </w:pPr>
            <w:r>
              <w:t>Многоэтажная жилая застройка</w:t>
            </w:r>
          </w:p>
          <w:p w:rsidR="004154EF" w:rsidRDefault="004154EF" w:rsidP="004154EF">
            <w:pPr>
              <w:pStyle w:val="affffff8"/>
            </w:pPr>
            <w:r>
              <w:t>(высотная застройка)</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pPr>
            <w:r>
              <w:t>Размещение многоквартирных домов этажностью девять этажей и выше;</w:t>
            </w:r>
          </w:p>
          <w:p w:rsidR="004154EF" w:rsidRDefault="004154EF" w:rsidP="004154EF">
            <w:pPr>
              <w:pStyle w:val="affffff8"/>
            </w:pPr>
            <w:r>
              <w:t>благоустройство и озеленение придомовых территорий;</w:t>
            </w:r>
          </w:p>
          <w:p w:rsidR="004154EF" w:rsidRDefault="004154EF" w:rsidP="004154EF">
            <w:pPr>
              <w:pStyle w:val="affffff8"/>
            </w:pPr>
            <w:r>
              <w:t xml:space="preserve">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w:t>
            </w:r>
            <w:r>
              <w:lastRenderedPageBreak/>
              <w:t>дома, если площадь таких помещений в многоквартирном доме не составляет более 15% от общей площади дома</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jc w:val="center"/>
            </w:pPr>
            <w:r>
              <w:lastRenderedPageBreak/>
              <w:t>2.6</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a"/>
            </w:pPr>
            <w:bookmarkStart w:id="239" w:name="sub_1321"/>
            <w:r>
              <w:lastRenderedPageBreak/>
              <w:t>Дома социального обслуживания</w:t>
            </w:r>
            <w:bookmarkEnd w:id="239"/>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pPr>
            <w:r>
              <w:t>Размещение зданий, предназначенных для размещения домов престарелых, домов ребенка, детских домов, пунктов ночлега для бездомных граждан;</w:t>
            </w:r>
          </w:p>
          <w:p w:rsidR="004154EF" w:rsidRDefault="004154EF" w:rsidP="004154EF">
            <w:pPr>
              <w:pStyle w:val="affffff8"/>
            </w:pPr>
            <w:r>
              <w:t>размещение объектов капитального строительства для временного размещения вынужденных переселенцев, лиц, признанных беженцами</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jc w:val="center"/>
            </w:pPr>
            <w:r>
              <w:t>3.2.1</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a"/>
            </w:pPr>
            <w:r>
              <w:t>Оказание услуг связи</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8"/>
              <w:jc w:val="center"/>
            </w:pPr>
            <w:r>
              <w:t>3.2.3</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r>
              <w:t>Объекты культурно-досуговой деятельности</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3.6.1</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r>
              <w:t>Парки культуры и отдыха</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парков культуры и отдыха</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3.6.2</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r>
              <w:t>Осуществление религиозных обрядов</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3.7.1</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bookmarkStart w:id="240" w:name="sub_103101"/>
            <w:r>
              <w:t>Амбулаторное ветеринарное обслуживание</w:t>
            </w:r>
            <w:bookmarkEnd w:id="240"/>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объектов капитального строительства, предназначенных для оказания ветеринарных услуг без содержания животных</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3.10.1</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r>
              <w:t>Рынки</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1E4CE8" w:rsidRDefault="001E4CE8" w:rsidP="001E4CE8">
            <w:pPr>
              <w:pStyle w:val="affffff8"/>
            </w:pPr>
            <w:r>
              <w:t>размещение гаражей и (или) стоянок для автомобилей сотрудников и посетителей рынка</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4.3</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r>
              <w:t>Общественное питание</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4.6</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bookmarkStart w:id="241" w:name="sub_1512"/>
            <w:r>
              <w:t>Обеспечение занятий спортом в помещениях</w:t>
            </w:r>
            <w:bookmarkEnd w:id="241"/>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спортивных клубов, спортивных залов, бассейнов, физкультурно-оздоровительных комплексов в зданиях и сооружениях</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5.1.2</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r>
              <w:t>Оборудованные площадки для занятий спортом</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5.1.4</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bookmarkStart w:id="242" w:name="sub_103103"/>
            <w:r>
              <w:t>Ведение огородничества</w:t>
            </w:r>
            <w:bookmarkEnd w:id="242"/>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13.1</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bookmarkStart w:id="243" w:name="sub_10132"/>
            <w:r>
              <w:t xml:space="preserve">Ведение </w:t>
            </w:r>
            <w:r>
              <w:lastRenderedPageBreak/>
              <w:t>садоводства</w:t>
            </w:r>
            <w:bookmarkEnd w:id="243"/>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lastRenderedPageBreak/>
              <w:t xml:space="preserve">Осуществление отдыха и (или) выращивания гражданами для </w:t>
            </w:r>
            <w:r>
              <w:lastRenderedPageBreak/>
              <w:t xml:space="preserve">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Pr>
                  <w:rStyle w:val="affffff3"/>
                </w:rPr>
                <w:t>кодом 2.1</w:t>
              </w:r>
            </w:hyperlink>
            <w:r>
              <w:t>, хозяйственных построек и гаражей</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lastRenderedPageBreak/>
              <w:t>13.2</w:t>
            </w:r>
          </w:p>
        </w:tc>
      </w:tr>
    </w:tbl>
    <w:p w:rsidR="00D26EAD" w:rsidRDefault="00D26EAD" w:rsidP="00D26EAD">
      <w:pPr>
        <w:widowControl w:val="0"/>
        <w:autoSpaceDE w:val="0"/>
        <w:autoSpaceDN w:val="0"/>
        <w:adjustRightInd w:val="0"/>
        <w:ind w:firstLine="709"/>
        <w:contextualSpacing/>
        <w:jc w:val="both"/>
        <w:rPr>
          <w:b/>
        </w:rPr>
      </w:pPr>
      <w:r w:rsidRPr="003B198F">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647CB9">
        <w:rPr>
          <w:b/>
        </w:rPr>
        <w:t>:</w:t>
      </w:r>
    </w:p>
    <w:p w:rsidR="00B46631" w:rsidRDefault="00B46631" w:rsidP="00D26EAD">
      <w:pPr>
        <w:widowControl w:val="0"/>
        <w:autoSpaceDE w:val="0"/>
        <w:autoSpaceDN w:val="0"/>
        <w:adjustRightInd w:val="0"/>
        <w:ind w:firstLine="709"/>
        <w:contextualSpacing/>
        <w:jc w:val="both"/>
        <w:rPr>
          <w:b/>
        </w:rPr>
      </w:pPr>
    </w:p>
    <w:p w:rsidR="00647CB9" w:rsidRDefault="00B46631" w:rsidP="00D26EAD">
      <w:pPr>
        <w:widowControl w:val="0"/>
        <w:autoSpaceDE w:val="0"/>
        <w:autoSpaceDN w:val="0"/>
        <w:adjustRightInd w:val="0"/>
        <w:ind w:firstLine="709"/>
        <w:contextualSpacing/>
        <w:jc w:val="both"/>
      </w:pPr>
      <w:r>
        <w:t xml:space="preserve">1. </w:t>
      </w:r>
      <w:r w:rsidR="00D564F8">
        <w:t xml:space="preserve">Предельные (минимальные и (или) максимальные) размеры земельных </w:t>
      </w:r>
      <w:r w:rsidR="001E6B52">
        <w:t>участков:</w:t>
      </w:r>
    </w:p>
    <w:p w:rsidR="00920738" w:rsidRPr="00920738" w:rsidRDefault="00920738" w:rsidP="00920738">
      <w:pPr>
        <w:widowControl w:val="0"/>
        <w:autoSpaceDE w:val="0"/>
        <w:autoSpaceDN w:val="0"/>
        <w:adjustRightInd w:val="0"/>
        <w:ind w:firstLine="709"/>
        <w:contextualSpacing/>
        <w:jc w:val="both"/>
        <w:rPr>
          <w:rFonts w:cs="Times New Roman"/>
          <w:color w:val="000000"/>
        </w:rPr>
      </w:pPr>
      <w:r>
        <w:rPr>
          <w:b/>
          <w:i/>
          <w:u w:val="single"/>
        </w:rPr>
        <w:t xml:space="preserve">- не подлежат установлению, </w:t>
      </w:r>
      <w:r w:rsidRPr="00920738">
        <w:rPr>
          <w:rFonts w:cs="Times New Roman"/>
          <w:color w:val="000000"/>
        </w:rPr>
        <w:t>за исключением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и ведения личного подсобного хозяйства в сельской местности;</w:t>
      </w:r>
    </w:p>
    <w:p w:rsidR="00920738" w:rsidRPr="00920738" w:rsidRDefault="00920738" w:rsidP="00920738">
      <w:pPr>
        <w:widowControl w:val="0"/>
        <w:autoSpaceDE w:val="0"/>
        <w:autoSpaceDN w:val="0"/>
        <w:adjustRightInd w:val="0"/>
        <w:ind w:firstLine="709"/>
        <w:jc w:val="both"/>
        <w:rPr>
          <w:rFonts w:cs="Times New Roman"/>
          <w:color w:val="000000"/>
        </w:rPr>
      </w:pPr>
      <w:r w:rsidRPr="00920738">
        <w:rPr>
          <w:rFonts w:cs="Times New Roman"/>
          <w:color w:val="000000"/>
        </w:rPr>
        <w:t>-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920738" w:rsidRPr="00920738" w:rsidRDefault="00920738" w:rsidP="00920738">
      <w:pPr>
        <w:widowControl w:val="0"/>
        <w:autoSpaceDE w:val="0"/>
        <w:autoSpaceDN w:val="0"/>
        <w:adjustRightInd w:val="0"/>
        <w:ind w:firstLine="709"/>
        <w:jc w:val="both"/>
        <w:rPr>
          <w:rFonts w:cs="Times New Roman"/>
        </w:rPr>
      </w:pPr>
      <w:r w:rsidRPr="00920738">
        <w:rPr>
          <w:rFonts w:cs="Times New Roman"/>
        </w:rPr>
        <w:t>минимальный – 400 кв. м;</w:t>
      </w:r>
    </w:p>
    <w:p w:rsidR="00920738" w:rsidRPr="00920738" w:rsidRDefault="00920738" w:rsidP="00920738">
      <w:pPr>
        <w:widowControl w:val="0"/>
        <w:autoSpaceDE w:val="0"/>
        <w:autoSpaceDN w:val="0"/>
        <w:adjustRightInd w:val="0"/>
        <w:ind w:firstLine="709"/>
        <w:jc w:val="both"/>
        <w:rPr>
          <w:rFonts w:cs="Times New Roman"/>
        </w:rPr>
      </w:pPr>
      <w:r w:rsidRPr="00920738">
        <w:rPr>
          <w:rFonts w:cs="Times New Roman"/>
        </w:rPr>
        <w:t>максимальный – 2500 кв. м;</w:t>
      </w:r>
    </w:p>
    <w:p w:rsidR="00920738" w:rsidRPr="00920738" w:rsidRDefault="00920738" w:rsidP="00920738">
      <w:pPr>
        <w:widowControl w:val="0"/>
        <w:autoSpaceDE w:val="0"/>
        <w:autoSpaceDN w:val="0"/>
        <w:adjustRightInd w:val="0"/>
        <w:ind w:firstLine="709"/>
        <w:jc w:val="both"/>
        <w:rPr>
          <w:rFonts w:cs="Times New Roman"/>
          <w:color w:val="000000"/>
        </w:rPr>
      </w:pPr>
      <w:r w:rsidRPr="00920738">
        <w:rPr>
          <w:rFonts w:cs="Times New Roman"/>
          <w:color w:val="000000"/>
        </w:rPr>
        <w:t>-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в сельской местности, составляют:</w:t>
      </w:r>
    </w:p>
    <w:p w:rsidR="00920738" w:rsidRPr="00920738" w:rsidRDefault="00920738" w:rsidP="00920738">
      <w:pPr>
        <w:widowControl w:val="0"/>
        <w:autoSpaceDE w:val="0"/>
        <w:autoSpaceDN w:val="0"/>
        <w:adjustRightInd w:val="0"/>
        <w:ind w:firstLine="709"/>
        <w:jc w:val="both"/>
        <w:rPr>
          <w:rFonts w:cs="Times New Roman"/>
        </w:rPr>
      </w:pPr>
      <w:r w:rsidRPr="00920738">
        <w:rPr>
          <w:rFonts w:cs="Times New Roman"/>
        </w:rPr>
        <w:t>минимальный – 400 кв. м;</w:t>
      </w:r>
    </w:p>
    <w:p w:rsidR="00920738" w:rsidRPr="00920738" w:rsidRDefault="00920738" w:rsidP="00920738">
      <w:pPr>
        <w:widowControl w:val="0"/>
        <w:autoSpaceDE w:val="0"/>
        <w:autoSpaceDN w:val="0"/>
        <w:adjustRightInd w:val="0"/>
        <w:ind w:firstLine="709"/>
        <w:jc w:val="both"/>
        <w:rPr>
          <w:rFonts w:cs="Times New Roman"/>
        </w:rPr>
      </w:pPr>
      <w:r w:rsidRPr="00920738">
        <w:rPr>
          <w:rFonts w:cs="Times New Roman"/>
        </w:rPr>
        <w:t>максимальный – 2500 кв. м.;</w:t>
      </w:r>
    </w:p>
    <w:p w:rsidR="00920738" w:rsidRPr="00290AA9" w:rsidRDefault="00920738" w:rsidP="00D26EAD">
      <w:pPr>
        <w:widowControl w:val="0"/>
        <w:autoSpaceDE w:val="0"/>
        <w:autoSpaceDN w:val="0"/>
        <w:adjustRightInd w:val="0"/>
        <w:ind w:firstLine="709"/>
        <w:contextualSpacing/>
        <w:jc w:val="both"/>
        <w:rPr>
          <w:b/>
          <w:i/>
          <w:u w:val="single"/>
        </w:rPr>
      </w:pPr>
    </w:p>
    <w:p w:rsidR="00920738" w:rsidRDefault="00B46631" w:rsidP="00D26EAD">
      <w:pPr>
        <w:widowControl w:val="0"/>
        <w:autoSpaceDE w:val="0"/>
        <w:autoSpaceDN w:val="0"/>
        <w:adjustRightInd w:val="0"/>
        <w:ind w:firstLine="709"/>
        <w:contextualSpacing/>
        <w:jc w:val="both"/>
      </w:pPr>
      <w:r>
        <w:t xml:space="preserve">2. </w:t>
      </w:r>
      <w:r w:rsidR="00D564F8"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920738" w:rsidRPr="00F81956" w:rsidRDefault="00920738" w:rsidP="00D26EAD">
      <w:pPr>
        <w:widowControl w:val="0"/>
        <w:autoSpaceDE w:val="0"/>
        <w:autoSpaceDN w:val="0"/>
        <w:adjustRightInd w:val="0"/>
        <w:ind w:firstLine="709"/>
        <w:jc w:val="both"/>
        <w:rPr>
          <w:rFonts w:cs="Times New Roman"/>
          <w:color w:val="000000"/>
        </w:rPr>
      </w:pPr>
    </w:p>
    <w:p w:rsidR="001E6B52" w:rsidRPr="00F81956" w:rsidRDefault="00920738" w:rsidP="00D26EAD">
      <w:pPr>
        <w:widowControl w:val="0"/>
        <w:autoSpaceDE w:val="0"/>
        <w:autoSpaceDN w:val="0"/>
        <w:adjustRightInd w:val="0"/>
        <w:ind w:firstLine="709"/>
        <w:jc w:val="both"/>
        <w:rPr>
          <w:rFonts w:cs="Times New Roman"/>
          <w:color w:val="000000"/>
        </w:rPr>
      </w:pPr>
      <w:r w:rsidRPr="00F81956">
        <w:rPr>
          <w:rFonts w:cs="Times New Roman"/>
          <w:color w:val="000000"/>
        </w:rPr>
        <w:t>минимальное расстояние от индивидуального жилого дома, блокированного жилого дома до красной линии составляет: улицы - не менее 5 м; проезда – не менее 3 м</w:t>
      </w:r>
    </w:p>
    <w:p w:rsidR="00F81956" w:rsidRPr="00F81956" w:rsidRDefault="00F81956" w:rsidP="00F81956">
      <w:pPr>
        <w:widowControl w:val="0"/>
        <w:autoSpaceDE w:val="0"/>
        <w:autoSpaceDN w:val="0"/>
        <w:adjustRightInd w:val="0"/>
        <w:ind w:firstLine="709"/>
        <w:jc w:val="both"/>
        <w:rPr>
          <w:rFonts w:cs="Times New Roman"/>
          <w:color w:val="000000"/>
        </w:rPr>
      </w:pPr>
      <w:r w:rsidRPr="00F81956">
        <w:rPr>
          <w:rFonts w:cs="Times New Roman"/>
          <w:color w:val="000000"/>
        </w:rPr>
        <w:t>-</w:t>
      </w:r>
      <w:r w:rsidRPr="00F81956">
        <w:rPr>
          <w:rFonts w:cs="Times New Roman"/>
          <w:color w:val="000000"/>
        </w:rPr>
        <w:tab/>
        <w:t>минимальное расстояние от хозяйственных построек до красной линии - не менее 5м*;</w:t>
      </w:r>
    </w:p>
    <w:p w:rsidR="00F81956" w:rsidRPr="00F81956" w:rsidRDefault="00F81956" w:rsidP="00F81956">
      <w:pPr>
        <w:widowControl w:val="0"/>
        <w:autoSpaceDE w:val="0"/>
        <w:autoSpaceDN w:val="0"/>
        <w:adjustRightInd w:val="0"/>
        <w:ind w:firstLine="709"/>
        <w:jc w:val="both"/>
        <w:rPr>
          <w:rFonts w:cs="Times New Roman"/>
          <w:color w:val="000000"/>
        </w:rPr>
      </w:pPr>
      <w:r w:rsidRPr="00F81956">
        <w:rPr>
          <w:rFonts w:cs="Times New Roman"/>
          <w:color w:val="000000"/>
        </w:rPr>
        <w:t>-</w:t>
      </w:r>
      <w:r w:rsidRPr="00F81956">
        <w:rPr>
          <w:rFonts w:cs="Times New Roman"/>
          <w:color w:val="000000"/>
        </w:rPr>
        <w:tab/>
        <w:t>минимальное расстояние до границы земельного участка составляет:</w:t>
      </w:r>
    </w:p>
    <w:p w:rsidR="00F81956" w:rsidRPr="00F81956" w:rsidRDefault="00F81956" w:rsidP="00F81956">
      <w:pPr>
        <w:widowControl w:val="0"/>
        <w:autoSpaceDE w:val="0"/>
        <w:autoSpaceDN w:val="0"/>
        <w:adjustRightInd w:val="0"/>
        <w:ind w:firstLine="709"/>
        <w:jc w:val="both"/>
        <w:rPr>
          <w:rFonts w:cs="Times New Roman"/>
          <w:color w:val="000000"/>
        </w:rPr>
      </w:pPr>
      <w:r w:rsidRPr="00F81956">
        <w:rPr>
          <w:rFonts w:cs="Times New Roman"/>
          <w:color w:val="000000"/>
        </w:rPr>
        <w:t>от индивидуального жилого дома, блокированного жилого дома – не менее 3 м*</w:t>
      </w:r>
      <w:r w:rsidRPr="00F81956">
        <w:rPr>
          <w:color w:val="000000"/>
        </w:rPr>
        <w:footnoteReference w:id="1"/>
      </w:r>
      <w:r w:rsidRPr="00F81956">
        <w:rPr>
          <w:rFonts w:cs="Times New Roman"/>
          <w:color w:val="000000"/>
        </w:rPr>
        <w:t>;</w:t>
      </w:r>
    </w:p>
    <w:p w:rsidR="00F81956" w:rsidRPr="00F81956" w:rsidRDefault="00F81956" w:rsidP="00F81956">
      <w:pPr>
        <w:widowControl w:val="0"/>
        <w:autoSpaceDE w:val="0"/>
        <w:autoSpaceDN w:val="0"/>
        <w:adjustRightInd w:val="0"/>
        <w:ind w:firstLine="709"/>
        <w:jc w:val="both"/>
        <w:rPr>
          <w:rFonts w:cs="Times New Roman"/>
          <w:color w:val="000000"/>
        </w:rPr>
      </w:pPr>
      <w:r w:rsidRPr="00F81956">
        <w:rPr>
          <w:rFonts w:cs="Times New Roman"/>
          <w:color w:val="000000"/>
        </w:rPr>
        <w:t>от хозяйственных построек – не менее 1 м*;</w:t>
      </w:r>
    </w:p>
    <w:p w:rsidR="00F81956" w:rsidRPr="00F81956" w:rsidRDefault="00F81956" w:rsidP="00F81956">
      <w:pPr>
        <w:widowControl w:val="0"/>
        <w:autoSpaceDE w:val="0"/>
        <w:autoSpaceDN w:val="0"/>
        <w:adjustRightInd w:val="0"/>
        <w:ind w:firstLine="709"/>
        <w:jc w:val="both"/>
        <w:rPr>
          <w:rFonts w:cs="Times New Roman"/>
          <w:color w:val="000000"/>
        </w:rPr>
      </w:pPr>
      <w:r w:rsidRPr="00F81956">
        <w:rPr>
          <w:rFonts w:cs="Times New Roman"/>
          <w:color w:val="000000"/>
        </w:rPr>
        <w:t>от построек для содержания мелкого скота и птицы –- не менее 4 м*;</w:t>
      </w:r>
    </w:p>
    <w:p w:rsidR="00F81956" w:rsidRDefault="00F81956" w:rsidP="00D26EAD">
      <w:pPr>
        <w:widowControl w:val="0"/>
        <w:autoSpaceDE w:val="0"/>
        <w:autoSpaceDN w:val="0"/>
        <w:adjustRightInd w:val="0"/>
        <w:ind w:firstLine="709"/>
        <w:contextualSpacing/>
        <w:jc w:val="both"/>
        <w:rPr>
          <w:rFonts w:cs="Times New Roman"/>
        </w:rPr>
      </w:pPr>
    </w:p>
    <w:p w:rsidR="00D564F8" w:rsidRDefault="001E6B52" w:rsidP="00D26EAD">
      <w:pPr>
        <w:widowControl w:val="0"/>
        <w:autoSpaceDE w:val="0"/>
        <w:autoSpaceDN w:val="0"/>
        <w:adjustRightInd w:val="0"/>
        <w:ind w:firstLine="709"/>
        <w:contextualSpacing/>
        <w:jc w:val="both"/>
      </w:pPr>
      <w:r>
        <w:t xml:space="preserve">3. </w:t>
      </w:r>
      <w:r w:rsidR="00D564F8" w:rsidRPr="00E10D89">
        <w:t>Предельное количество этажей или предельная высота зданий, строений, сооружений</w:t>
      </w:r>
      <w:r>
        <w:t>:</w:t>
      </w:r>
    </w:p>
    <w:p w:rsid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w:t>
      </w:r>
      <w:r w:rsidRPr="00920738">
        <w:rPr>
          <w:rFonts w:cs="Times New Roman"/>
        </w:rPr>
        <w:tab/>
        <w:t xml:space="preserve"> предельная высота объектов капитального строительства – 12 м;</w:t>
      </w:r>
    </w:p>
    <w:p w:rsidR="00920738" w:rsidRDefault="00920738" w:rsidP="00920738">
      <w:pPr>
        <w:widowControl w:val="0"/>
        <w:autoSpaceDE w:val="0"/>
        <w:autoSpaceDN w:val="0"/>
        <w:adjustRightInd w:val="0"/>
        <w:spacing w:after="120"/>
        <w:ind w:firstLine="567"/>
        <w:jc w:val="both"/>
        <w:rPr>
          <w:rFonts w:cs="Times New Roman"/>
        </w:rPr>
      </w:pPr>
    </w:p>
    <w:p w:rsidR="00920738" w:rsidRPr="00920738" w:rsidRDefault="00920738" w:rsidP="00920738">
      <w:pPr>
        <w:widowControl w:val="0"/>
        <w:autoSpaceDE w:val="0"/>
        <w:autoSpaceDN w:val="0"/>
        <w:adjustRightInd w:val="0"/>
        <w:spacing w:after="120"/>
        <w:ind w:firstLine="567"/>
        <w:jc w:val="both"/>
        <w:rPr>
          <w:rFonts w:cs="Times New Roman"/>
        </w:rPr>
      </w:pPr>
      <w:r>
        <w:rPr>
          <w:rFonts w:cs="Times New Roman"/>
        </w:rPr>
        <w:t>4. М</w:t>
      </w:r>
      <w:r w:rsidRPr="00920738">
        <w:rPr>
          <w:rFonts w:cs="Times New Roman"/>
        </w:rPr>
        <w:t xml:space="preserve">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0,2; </w:t>
      </w:r>
    </w:p>
    <w:p w:rsid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w:t>
      </w:r>
      <w:r w:rsidRPr="00920738">
        <w:rPr>
          <w:rFonts w:cs="Times New Roman"/>
        </w:rPr>
        <w:tab/>
        <w:t>коэффициент плотности застройки – 0,4;</w:t>
      </w:r>
    </w:p>
    <w:p w:rsidR="00F81956" w:rsidRDefault="00F81956" w:rsidP="00920738">
      <w:pPr>
        <w:widowControl w:val="0"/>
        <w:autoSpaceDE w:val="0"/>
        <w:autoSpaceDN w:val="0"/>
        <w:adjustRightInd w:val="0"/>
        <w:spacing w:after="120"/>
        <w:ind w:firstLine="567"/>
        <w:jc w:val="both"/>
        <w:rPr>
          <w:rFonts w:cs="Times New Roman"/>
        </w:rPr>
      </w:pPr>
    </w:p>
    <w:p w:rsidR="00F81956" w:rsidRDefault="00F81956" w:rsidP="00F81956">
      <w:pPr>
        <w:widowControl w:val="0"/>
        <w:autoSpaceDE w:val="0"/>
        <w:autoSpaceDN w:val="0"/>
        <w:adjustRightInd w:val="0"/>
        <w:ind w:firstLine="709"/>
        <w:contextualSpacing/>
        <w:jc w:val="both"/>
      </w:pPr>
      <w:r>
        <w:t xml:space="preserve">5. </w:t>
      </w:r>
      <w:r w:rsidRPr="00E10D89">
        <w:t xml:space="preserve">Иные предельные параметры разрешенного строительства, реконструкции объектов </w:t>
      </w:r>
      <w:r w:rsidRPr="00E10D89">
        <w:lastRenderedPageBreak/>
        <w:t>капитального строительства</w:t>
      </w:r>
      <w:r>
        <w:t>:</w:t>
      </w:r>
    </w:p>
    <w:p w:rsidR="00F81956" w:rsidRPr="00920738" w:rsidRDefault="00F81956" w:rsidP="00920738">
      <w:pPr>
        <w:widowControl w:val="0"/>
        <w:autoSpaceDE w:val="0"/>
        <w:autoSpaceDN w:val="0"/>
        <w:adjustRightInd w:val="0"/>
        <w:spacing w:after="120"/>
        <w:ind w:firstLine="567"/>
        <w:jc w:val="both"/>
        <w:rPr>
          <w:rFonts w:cs="Times New Roman"/>
        </w:rPr>
      </w:pPr>
    </w:p>
    <w:p w:rsidR="00920738" w:rsidRP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w:t>
      </w:r>
      <w:r w:rsidRPr="00920738">
        <w:rPr>
          <w:rFonts w:cs="Times New Roman"/>
        </w:rPr>
        <w:tab/>
        <w:t>предельная высота хозяйственных построек – 6 м в коньке кровли *;</w:t>
      </w:r>
    </w:p>
    <w:p w:rsidR="00920738" w:rsidRP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w:t>
      </w:r>
      <w:r w:rsidRPr="00920738">
        <w:rPr>
          <w:rFonts w:cs="Times New Roman"/>
        </w:rPr>
        <w:tab/>
        <w:t>минимальное расстояние от окон жилых комнат до стен дома и хозяйственных построек, расположенных на смежных земельных участках,  - не менее 6 м*;</w:t>
      </w:r>
    </w:p>
    <w:p w:rsidR="00920738" w:rsidRPr="00920738" w:rsidRDefault="00920738" w:rsidP="00920738">
      <w:pPr>
        <w:widowControl w:val="0"/>
        <w:autoSpaceDE w:val="0"/>
        <w:autoSpaceDN w:val="0"/>
        <w:adjustRightInd w:val="0"/>
        <w:ind w:firstLine="567"/>
        <w:jc w:val="both"/>
        <w:rPr>
          <w:rFonts w:cs="Times New Roman"/>
        </w:rPr>
      </w:pPr>
      <w:r w:rsidRPr="00920738">
        <w:rPr>
          <w:rFonts w:cs="Times New Roman"/>
        </w:rPr>
        <w:t>- для иных объектов капитального строительства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 - не подлежат ограничению (определить проектной документацией);</w:t>
      </w:r>
    </w:p>
    <w:p w:rsidR="00920738" w:rsidRPr="00920738" w:rsidRDefault="00920738" w:rsidP="00920738">
      <w:pPr>
        <w:widowControl w:val="0"/>
        <w:autoSpaceDE w:val="0"/>
        <w:autoSpaceDN w:val="0"/>
        <w:adjustRightInd w:val="0"/>
        <w:spacing w:after="120"/>
        <w:ind w:firstLine="567"/>
        <w:jc w:val="both"/>
        <w:rPr>
          <w:rFonts w:cs="Times New Roman"/>
          <w:i/>
          <w:color w:val="FF0000"/>
        </w:rPr>
      </w:pPr>
      <w:r w:rsidRPr="00920738">
        <w:rPr>
          <w:rFonts w:cs="Times New Roman"/>
        </w:rPr>
        <w:t>- размещение зданий по красной линии допускается в условиях реконструкции сложившейся застройки при соответствующем обосновании;</w:t>
      </w:r>
    </w:p>
    <w:p w:rsidR="00920738" w:rsidRP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w:t>
      </w:r>
      <w:r w:rsidRPr="00920738">
        <w:rPr>
          <w:rFonts w:cs="Times New Roman"/>
        </w:rPr>
        <w:tab/>
        <w:t>допускается группировка и блокировка индивидуальных жилых домов на смежных земельных участках по взаимному согласию их собственников, при этом противопожарные расстояния между индивидуальными жилыми домами в каждой группе не нормируются, а минимальные расстояния между крайними индивидуальными жилыми домами групп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920738" w:rsidRP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w:t>
      </w:r>
      <w:r w:rsidRPr="00920738">
        <w:rPr>
          <w:rFonts w:cs="Times New Roman"/>
        </w:rPr>
        <w:tab/>
        <w:t xml:space="preserve">максимальная высота ограждения, устанавливаемого на границе со смежным земельным участком - 2 м*, при этом </w:t>
      </w:r>
      <w:r w:rsidRPr="00920738">
        <w:rPr>
          <w:rFonts w:cs="Times New Roman"/>
          <w:color w:val="000000"/>
        </w:rPr>
        <w:t xml:space="preserve">данное ограждение </w:t>
      </w:r>
      <w:r w:rsidRPr="00920738">
        <w:rPr>
          <w:rFonts w:cs="Times New Roman"/>
        </w:rPr>
        <w:t>,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w:t>
      </w:r>
    </w:p>
    <w:p w:rsidR="00920738" w:rsidRP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w:t>
      </w:r>
      <w:r w:rsidRPr="00920738">
        <w:rPr>
          <w:rFonts w:cs="Times New Roman"/>
        </w:rPr>
        <w:tab/>
        <w:t>максимальная высота ограждения земельного участка со стороны улицы, проезда - 2 м*, при этом допускаются глухие ограждения;</w:t>
      </w:r>
    </w:p>
    <w:p w:rsidR="00920738" w:rsidRP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w:t>
      </w:r>
      <w:r w:rsidRPr="00920738">
        <w:rPr>
          <w:rFonts w:cs="Times New Roman"/>
        </w:rPr>
        <w:tab/>
        <w:t>в районах сложившейся застройки индивидуальные жилые дома могут располагаться по существующей линии застройки, определенной планировочной структурой квартала;</w:t>
      </w:r>
    </w:p>
    <w:p w:rsidR="00920738" w:rsidRP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w:t>
      </w:r>
      <w:r w:rsidRPr="00920738">
        <w:rPr>
          <w:rFonts w:cs="Times New Roman"/>
        </w:rPr>
        <w:tab/>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920738" w:rsidRP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F50032" w:rsidRPr="004459A2" w:rsidRDefault="00F50032" w:rsidP="0007475E">
      <w:pPr>
        <w:widowControl w:val="0"/>
        <w:autoSpaceDE w:val="0"/>
        <w:autoSpaceDN w:val="0"/>
        <w:adjustRightInd w:val="0"/>
        <w:ind w:firstLine="709"/>
        <w:contextualSpacing/>
        <w:jc w:val="both"/>
      </w:pPr>
    </w:p>
    <w:p w:rsidR="00D26EAD" w:rsidRPr="003B198F" w:rsidRDefault="00F042F1" w:rsidP="00540810">
      <w:pPr>
        <w:pStyle w:val="40"/>
        <w:numPr>
          <w:ilvl w:val="0"/>
          <w:numId w:val="0"/>
        </w:numPr>
        <w:ind w:left="720"/>
      </w:pPr>
      <w:r w:rsidRPr="003B198F">
        <w:t>2</w:t>
      </w:r>
      <w:r w:rsidR="00D26EAD" w:rsidRPr="003B198F">
        <w:t>. Ж</w:t>
      </w:r>
      <w:r w:rsidR="004459A2">
        <w:t>2</w:t>
      </w:r>
      <w:r w:rsidR="00D26EAD" w:rsidRPr="003B198F">
        <w:t xml:space="preserve"> - </w:t>
      </w:r>
      <w:r w:rsidR="004459A2" w:rsidRPr="008D2D5C">
        <w:t>Зона застройки малоэтажными жилыми домами (до 4 этажей, включая мансардный)</w:t>
      </w:r>
      <w:r w:rsidR="004459A2">
        <w:t>.</w:t>
      </w:r>
    </w:p>
    <w:tbl>
      <w:tblPr>
        <w:tblW w:w="9923" w:type="dxa"/>
        <w:tblInd w:w="62" w:type="dxa"/>
        <w:tblLayout w:type="fixed"/>
        <w:tblCellMar>
          <w:top w:w="75" w:type="dxa"/>
          <w:left w:w="0" w:type="dxa"/>
          <w:bottom w:w="75" w:type="dxa"/>
          <w:right w:w="0" w:type="dxa"/>
        </w:tblCellMar>
        <w:tblLook w:val="0000"/>
      </w:tblPr>
      <w:tblGrid>
        <w:gridCol w:w="1985"/>
        <w:gridCol w:w="7087"/>
        <w:gridCol w:w="851"/>
      </w:tblGrid>
      <w:tr w:rsidR="00D26EAD" w:rsidRPr="003B198F" w:rsidTr="008551D0">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8551D0">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r>
              <w:t>Для индивидуального жилищного строительства</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w:t>
            </w:r>
            <w:r>
              <w:lastRenderedPageBreak/>
              <w:t>недвижимости);</w:t>
            </w:r>
          </w:p>
          <w:p w:rsidR="001E4CE8" w:rsidRDefault="001E4CE8" w:rsidP="001E4CE8">
            <w:pPr>
              <w:pStyle w:val="affffff8"/>
            </w:pPr>
            <w:r>
              <w:t>выращивание сельскохозяйственных культур;</w:t>
            </w:r>
          </w:p>
          <w:p w:rsidR="001E4CE8" w:rsidRDefault="001E4CE8" w:rsidP="001E4CE8">
            <w:pPr>
              <w:pStyle w:val="affffff8"/>
            </w:pPr>
            <w:r>
              <w:t>размещение индивидуальных гаражей и хозяйственных построек</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lastRenderedPageBreak/>
              <w:t>2.1</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bookmarkStart w:id="244" w:name="sub_10211"/>
            <w:r>
              <w:lastRenderedPageBreak/>
              <w:t>Малоэтажная многоквартирная жилая застройка</w:t>
            </w:r>
            <w:bookmarkEnd w:id="244"/>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малоэтажных многоквартирных домов (многоквартирные дома высотой до 4 этажей, включая мансардный);</w:t>
            </w:r>
          </w:p>
          <w:p w:rsidR="001E4CE8" w:rsidRDefault="001E4CE8" w:rsidP="001E4CE8">
            <w:pPr>
              <w:pStyle w:val="affffff8"/>
            </w:pPr>
            <w: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2.1.1</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bookmarkStart w:id="245" w:name="sub_1022"/>
            <w:r>
              <w:t>Для ведения личного подсобного хозяйства (приусадебный земельный участок)</w:t>
            </w:r>
            <w:bookmarkEnd w:id="245"/>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 xml:space="preserve">Размещение жилого дома, указанного в описании вида разрешенного использования с </w:t>
            </w:r>
            <w:hyperlink w:anchor="sub_1021" w:history="1">
              <w:r>
                <w:rPr>
                  <w:rStyle w:val="affffff3"/>
                </w:rPr>
                <w:t>кодом 2.1</w:t>
              </w:r>
            </w:hyperlink>
            <w:r>
              <w:t>;</w:t>
            </w:r>
          </w:p>
          <w:p w:rsidR="001E4CE8" w:rsidRDefault="001E4CE8" w:rsidP="001E4CE8">
            <w:pPr>
              <w:pStyle w:val="affffff8"/>
            </w:pPr>
            <w:r>
              <w:t>производство сельскохозяйственной продукции;</w:t>
            </w:r>
          </w:p>
          <w:p w:rsidR="001E4CE8" w:rsidRDefault="001E4CE8" w:rsidP="001E4CE8">
            <w:pPr>
              <w:pStyle w:val="affffff8"/>
            </w:pPr>
            <w:r>
              <w:t>размещение гаража и иных вспомогательных сооружений;</w:t>
            </w:r>
          </w:p>
          <w:p w:rsidR="001E4CE8" w:rsidRDefault="001E4CE8" w:rsidP="001E4CE8">
            <w:pPr>
              <w:pStyle w:val="affffff8"/>
            </w:pPr>
            <w:r>
              <w:t>содержание сельскохозяйственных животных</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2.2</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bookmarkStart w:id="246" w:name="sub_1023"/>
            <w:r>
              <w:t>Блокированная жилая застройка</w:t>
            </w:r>
            <w:bookmarkEnd w:id="246"/>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1E4CE8" w:rsidRDefault="001E4CE8" w:rsidP="001E4CE8">
            <w:pPr>
              <w:pStyle w:val="affffff8"/>
            </w:pPr>
            <w: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2.3</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bookmarkStart w:id="247" w:name="sub_1033"/>
            <w:r>
              <w:t>Бытовое обслуживание</w:t>
            </w:r>
            <w:bookmarkEnd w:id="247"/>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3.3</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r>
              <w:t>Амбулаторно-поликлиническое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3.4.1</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bookmarkStart w:id="248" w:name="sub_10342"/>
            <w:r>
              <w:t>Стационарное медицинское обслуживание</w:t>
            </w:r>
            <w:bookmarkEnd w:id="248"/>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1E4CE8" w:rsidRDefault="001E4CE8" w:rsidP="001E4CE8">
            <w:pPr>
              <w:pStyle w:val="affffff8"/>
            </w:pPr>
            <w:r>
              <w:t>размещение станций скорой помощи;</w:t>
            </w:r>
          </w:p>
          <w:p w:rsidR="001E4CE8" w:rsidRDefault="001E4CE8" w:rsidP="001E4CE8">
            <w:pPr>
              <w:pStyle w:val="affffff8"/>
            </w:pPr>
            <w:r>
              <w:t>размещение площадок санитарной авиации</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3.4.2</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bookmarkStart w:id="249" w:name="sub_10351"/>
            <w:r>
              <w:lastRenderedPageBreak/>
              <w:t>Дошкольное, начальное и среднее общее образование</w:t>
            </w:r>
            <w:bookmarkEnd w:id="249"/>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3.5.1</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bookmarkStart w:id="250" w:name="sub_1044"/>
            <w:r>
              <w:t>Магазины</w:t>
            </w:r>
            <w:bookmarkEnd w:id="250"/>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4.4</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bookmarkStart w:id="251" w:name="sub_1513"/>
            <w:r>
              <w:t>Площадки для занятий спортом</w:t>
            </w:r>
            <w:bookmarkEnd w:id="251"/>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5.1.3</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bookmarkStart w:id="252" w:name="sub_1514"/>
            <w:r>
              <w:t>Оборудованные площадки для занятий спортом</w:t>
            </w:r>
            <w:bookmarkEnd w:id="252"/>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5.1.4</w:t>
            </w:r>
          </w:p>
        </w:tc>
      </w:tr>
      <w:tr w:rsidR="006D0C23"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6D0C23">
            <w:pPr>
              <w:pStyle w:val="affffff8"/>
            </w:pPr>
            <w:bookmarkStart w:id="253" w:name="sub_10120"/>
            <w:r>
              <w:t>Земельные участки (территории) общего пользования</w:t>
            </w:r>
            <w:bookmarkEnd w:id="253"/>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6D0C23">
            <w:pPr>
              <w:pStyle w:val="affffff8"/>
            </w:pPr>
            <w:r>
              <w:t>Земельные участки общего пользования.</w:t>
            </w:r>
          </w:p>
          <w:p w:rsidR="006D0C23" w:rsidRDefault="006D0C23" w:rsidP="006D0C23">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6D0C23">
            <w:pPr>
              <w:pStyle w:val="affffff8"/>
              <w:jc w:val="center"/>
            </w:pPr>
            <w:r>
              <w:t>12.0</w:t>
            </w:r>
          </w:p>
        </w:tc>
      </w:tr>
      <w:tr w:rsidR="006D0C23"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6D0C23">
            <w:pPr>
              <w:pStyle w:val="affffffa"/>
            </w:pPr>
            <w:bookmarkStart w:id="254" w:name="sub_11201"/>
            <w:r>
              <w:t>Улично-дорожная сеть</w:t>
            </w:r>
            <w:bookmarkEnd w:id="254"/>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6D0C23">
            <w:pPr>
              <w:pStyle w:val="affffff8"/>
            </w:pPr>
            <w: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D0C23" w:rsidRDefault="006D0C23" w:rsidP="006D0C23">
            <w:pPr>
              <w:pStyle w:val="affffff8"/>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3"/>
                </w:rPr>
                <w:t>кодами 2.7.1</w:t>
              </w:r>
            </w:hyperlink>
            <w:r>
              <w:t xml:space="preserve">, </w:t>
            </w:r>
            <w:hyperlink w:anchor="sub_1049" w:history="1">
              <w:r>
                <w:rPr>
                  <w:rStyle w:val="affffff3"/>
                </w:rPr>
                <w:t>4.9</w:t>
              </w:r>
            </w:hyperlink>
            <w:r>
              <w:t xml:space="preserve">, </w:t>
            </w:r>
            <w:hyperlink w:anchor="sub_1723" w:history="1">
              <w:r>
                <w:rPr>
                  <w:rStyle w:val="affffff3"/>
                </w:rPr>
                <w:t>7.2.3</w:t>
              </w:r>
            </w:hyperlink>
            <w:r>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6D0C23">
            <w:pPr>
              <w:pStyle w:val="affffff8"/>
              <w:jc w:val="center"/>
            </w:pPr>
            <w:r>
              <w:t>12.0.1</w:t>
            </w:r>
          </w:p>
        </w:tc>
      </w:tr>
      <w:tr w:rsidR="006D0C23"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6D0C23">
            <w:pPr>
              <w:pStyle w:val="affffffa"/>
            </w:pPr>
            <w:bookmarkStart w:id="255" w:name="sub_11202"/>
            <w:r>
              <w:t>Благоустройство территории</w:t>
            </w:r>
            <w:bookmarkEnd w:id="255"/>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6D0C23">
            <w:pPr>
              <w:pStyle w:val="affffff8"/>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6D0C23">
            <w:pPr>
              <w:pStyle w:val="affffff8"/>
              <w:jc w:val="center"/>
            </w:pPr>
            <w:r>
              <w:t>12.0.2</w:t>
            </w:r>
          </w:p>
        </w:tc>
      </w:tr>
      <w:tr w:rsidR="00D26EAD" w:rsidRPr="003B198F" w:rsidTr="008551D0">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1E4CE8" w:rsidRPr="004459A2"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bookmarkStart w:id="256" w:name="sub_10271"/>
            <w:r>
              <w:t>Хранение автотранспорта</w:t>
            </w:r>
            <w:bookmarkEnd w:id="256"/>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2.7.1</w:t>
            </w:r>
          </w:p>
        </w:tc>
      </w:tr>
      <w:tr w:rsidR="001E4CE8" w:rsidRPr="004459A2"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bookmarkStart w:id="257" w:name="sub_1031"/>
            <w:r>
              <w:t>Коммунальное обслуживание</w:t>
            </w:r>
            <w:bookmarkEnd w:id="257"/>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w:t>
            </w:r>
            <w:r>
              <w:lastRenderedPageBreak/>
              <w:t xml:space="preserve">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lastRenderedPageBreak/>
              <w:t>3.1</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bookmarkStart w:id="258" w:name="sub_1311"/>
            <w:r>
              <w:lastRenderedPageBreak/>
              <w:t>Предоставление коммунальных услуг</w:t>
            </w:r>
            <w:bookmarkEnd w:id="258"/>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3.1.1</w:t>
            </w:r>
          </w:p>
        </w:tc>
      </w:tr>
      <w:tr w:rsidR="00D26EAD" w:rsidRPr="003B198F" w:rsidTr="008551D0">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1E4CE8" w:rsidP="00D26EAD">
            <w:pPr>
              <w:widowControl w:val="0"/>
              <w:autoSpaceDE w:val="0"/>
              <w:autoSpaceDN w:val="0"/>
              <w:adjustRightInd w:val="0"/>
              <w:jc w:val="center"/>
              <w:rPr>
                <w:sz w:val="22"/>
                <w:szCs w:val="22"/>
              </w:rPr>
            </w:pPr>
            <w:r w:rsidRPr="00044054">
              <w:rPr>
                <w:b/>
                <w:sz w:val="22"/>
                <w:szCs w:val="22"/>
              </w:rPr>
              <w:t>Условно разрешенные виды использования</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bookmarkStart w:id="259" w:name="sub_1024"/>
            <w:r>
              <w:t>Передвижное жилье</w:t>
            </w:r>
            <w:bookmarkEnd w:id="259"/>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2.4</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bookmarkStart w:id="260" w:name="sub_1025"/>
            <w:r>
              <w:t>Среднеэтажная жилая застройка</w:t>
            </w:r>
            <w:bookmarkEnd w:id="260"/>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многоквартирных домов этажностью не выше восьми этажей;</w:t>
            </w:r>
          </w:p>
          <w:p w:rsidR="001E4CE8" w:rsidRDefault="001E4CE8" w:rsidP="001E4CE8">
            <w:pPr>
              <w:pStyle w:val="affffff8"/>
            </w:pPr>
            <w:r>
              <w:t>благоустройство и озеленение;</w:t>
            </w:r>
          </w:p>
          <w:p w:rsidR="001E4CE8" w:rsidRDefault="001E4CE8" w:rsidP="001E4CE8">
            <w:pPr>
              <w:pStyle w:val="affffff8"/>
            </w:pPr>
            <w:r>
              <w:t>размещение подземных гаражей и автостоянок;</w:t>
            </w:r>
          </w:p>
          <w:p w:rsidR="001E4CE8" w:rsidRDefault="001E4CE8" w:rsidP="001E4CE8">
            <w:pPr>
              <w:pStyle w:val="affffff8"/>
            </w:pPr>
            <w:r>
              <w:t>обустройство спортивных и детских площадок, площадок для отдыха;</w:t>
            </w:r>
          </w:p>
          <w:p w:rsidR="001E4CE8" w:rsidRDefault="001E4CE8" w:rsidP="001E4CE8">
            <w:pPr>
              <w:pStyle w:val="affffff8"/>
            </w:pP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2.5</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r>
              <w:t>Дома социального обслуживания</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зданий, предназначенных для размещения домов престарелых, домов ребенка, детских домов, пунктов ночлега для бездомных граждан;</w:t>
            </w:r>
          </w:p>
          <w:p w:rsidR="001E4CE8" w:rsidRDefault="001E4CE8" w:rsidP="001E4CE8">
            <w:pPr>
              <w:pStyle w:val="affffff8"/>
            </w:pPr>
            <w:r>
              <w:t>размещение объектов капитального строительства для временного размещения вынужденных переселенцев, лиц, признанных беженцами</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3.2.1</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bookmarkStart w:id="261" w:name="sub_1323"/>
            <w:r>
              <w:t>Оказание услуг связи</w:t>
            </w:r>
            <w:bookmarkEnd w:id="261"/>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3.2.3</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bookmarkStart w:id="262" w:name="sub_1361"/>
            <w:r>
              <w:t>Объекты культурно-досуговой деятельности</w:t>
            </w:r>
            <w:bookmarkEnd w:id="262"/>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3.6.1</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bookmarkStart w:id="263" w:name="sub_1362"/>
            <w:r>
              <w:t>Парки культуры и отдыха</w:t>
            </w:r>
            <w:bookmarkEnd w:id="263"/>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парков культуры и отдыха</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3.6.2</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bookmarkStart w:id="264" w:name="sub_1371"/>
            <w:r>
              <w:t>Осуществление религиозных обрядов</w:t>
            </w:r>
            <w:bookmarkEnd w:id="264"/>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3.7.1</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bookmarkStart w:id="265" w:name="sub_1043"/>
            <w:r>
              <w:lastRenderedPageBreak/>
              <w:t>Рынки</w:t>
            </w:r>
            <w:bookmarkEnd w:id="265"/>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1E4CE8" w:rsidRDefault="001E4CE8" w:rsidP="001E4CE8">
            <w:pPr>
              <w:pStyle w:val="affffff8"/>
            </w:pPr>
            <w:r>
              <w:t>размещение гаражей и (или) стоянок для автомобилей сотрудников и посетителей рынка</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4.3</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bookmarkStart w:id="266" w:name="sub_1046"/>
            <w:r>
              <w:t>Общественное питание</w:t>
            </w:r>
            <w:bookmarkEnd w:id="266"/>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4.6</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8"/>
            </w:pPr>
            <w:bookmarkStart w:id="267" w:name="sub_1047"/>
            <w:r>
              <w:t>Гостиничное обслуживание</w:t>
            </w:r>
            <w:bookmarkEnd w:id="267"/>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4.7</w:t>
            </w:r>
          </w:p>
        </w:tc>
      </w:tr>
      <w:tr w:rsidR="001E4CE8"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a"/>
            </w:pPr>
            <w:r>
              <w:t>Обеспечение занятий спортом в помещениях</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pPr>
            <w:r>
              <w:t>Размещение спортивных клубов, спортивных залов, бассейнов, физкультурно-оздоровительных комплексов в зданиях и сооружениях</w:t>
            </w:r>
          </w:p>
        </w:tc>
        <w:tc>
          <w:tcPr>
            <w:tcW w:w="851"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8"/>
              <w:jc w:val="center"/>
            </w:pPr>
            <w:r>
              <w:t>5.1.2</w:t>
            </w:r>
          </w:p>
        </w:tc>
      </w:tr>
      <w:tr w:rsidR="006D0C23"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6D0C23">
            <w:pPr>
              <w:pStyle w:val="affffffa"/>
            </w:pPr>
            <w:r>
              <w:t>Ведение огородничества</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6D0C23">
            <w:pPr>
              <w:pStyle w:val="affffff8"/>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6D0C23">
            <w:pPr>
              <w:pStyle w:val="affffff8"/>
              <w:jc w:val="center"/>
            </w:pPr>
            <w:r>
              <w:t>13.1</w:t>
            </w:r>
          </w:p>
        </w:tc>
      </w:tr>
      <w:tr w:rsidR="006D0C23" w:rsidRPr="003B198F"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6D0C23">
            <w:pPr>
              <w:pStyle w:val="affffffa"/>
            </w:pPr>
            <w:r>
              <w:t>Ведение садоводства</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6D0C23">
            <w:pPr>
              <w:pStyle w:val="affffff8"/>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Pr>
                  <w:rStyle w:val="affffff3"/>
                </w:rPr>
                <w:t>кодом 2.1</w:t>
              </w:r>
            </w:hyperlink>
            <w:r>
              <w:t>, хозяйственных построек и гаражей</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6D0C23">
            <w:pPr>
              <w:pStyle w:val="affffff8"/>
              <w:jc w:val="center"/>
            </w:pPr>
            <w:r>
              <w:t>13.2</w:t>
            </w:r>
          </w:p>
        </w:tc>
      </w:tr>
    </w:tbl>
    <w:p w:rsidR="004459A2" w:rsidRDefault="004459A2" w:rsidP="004459A2">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4459A2" w:rsidRDefault="004459A2" w:rsidP="004459A2">
      <w:pPr>
        <w:widowControl w:val="0"/>
        <w:autoSpaceDE w:val="0"/>
        <w:autoSpaceDN w:val="0"/>
        <w:adjustRightInd w:val="0"/>
        <w:ind w:firstLine="709"/>
        <w:contextualSpacing/>
        <w:jc w:val="both"/>
        <w:rPr>
          <w:b/>
        </w:rPr>
      </w:pPr>
    </w:p>
    <w:p w:rsidR="004459A2" w:rsidRDefault="004459A2" w:rsidP="004459A2">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6D0C23" w:rsidRPr="006D0C23" w:rsidRDefault="004459A2" w:rsidP="006D0C23">
      <w:pPr>
        <w:widowControl w:val="0"/>
        <w:autoSpaceDE w:val="0"/>
        <w:autoSpaceDN w:val="0"/>
        <w:adjustRightInd w:val="0"/>
        <w:ind w:firstLine="567"/>
        <w:jc w:val="both"/>
      </w:pPr>
      <w:r w:rsidRPr="00290AA9">
        <w:rPr>
          <w:b/>
          <w:i/>
          <w:u w:val="single"/>
        </w:rPr>
        <w:t>- не подлежат установлен</w:t>
      </w:r>
      <w:r w:rsidR="006D0C23">
        <w:rPr>
          <w:b/>
          <w:i/>
          <w:u w:val="single"/>
        </w:rPr>
        <w:t xml:space="preserve">ию, </w:t>
      </w:r>
      <w:r w:rsidR="006D0C23" w:rsidRPr="006D0C23">
        <w:t>за исключением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и ведения личного подсобного хозяйства в сельской местности;</w:t>
      </w:r>
    </w:p>
    <w:p w:rsidR="006D0C23" w:rsidRPr="006D0C23" w:rsidRDefault="006D0C23" w:rsidP="006D0C23">
      <w:pPr>
        <w:widowControl w:val="0"/>
        <w:autoSpaceDE w:val="0"/>
        <w:autoSpaceDN w:val="0"/>
        <w:adjustRightInd w:val="0"/>
        <w:ind w:firstLine="567"/>
        <w:jc w:val="both"/>
      </w:pPr>
      <w:r w:rsidRPr="006D0C23">
        <w:t>-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6D0C23" w:rsidRPr="006D0C23" w:rsidRDefault="006D0C23" w:rsidP="006D0C23">
      <w:pPr>
        <w:widowControl w:val="0"/>
        <w:autoSpaceDE w:val="0"/>
        <w:autoSpaceDN w:val="0"/>
        <w:adjustRightInd w:val="0"/>
        <w:ind w:firstLine="567"/>
        <w:jc w:val="both"/>
      </w:pPr>
      <w:r w:rsidRPr="006D0C23">
        <w:t>минимальный – 400 кв. м;</w:t>
      </w:r>
    </w:p>
    <w:p w:rsidR="006D0C23" w:rsidRPr="006D0C23" w:rsidRDefault="006D0C23" w:rsidP="006D0C23">
      <w:pPr>
        <w:widowControl w:val="0"/>
        <w:autoSpaceDE w:val="0"/>
        <w:autoSpaceDN w:val="0"/>
        <w:adjustRightInd w:val="0"/>
        <w:ind w:firstLine="567"/>
        <w:jc w:val="both"/>
      </w:pPr>
      <w:r w:rsidRPr="006D0C23">
        <w:t>максимальный – 2500 кв. м.;</w:t>
      </w:r>
    </w:p>
    <w:p w:rsidR="006D0C23" w:rsidRPr="006D0C23" w:rsidRDefault="006D0C23" w:rsidP="006D0C23">
      <w:pPr>
        <w:widowControl w:val="0"/>
        <w:autoSpaceDE w:val="0"/>
        <w:autoSpaceDN w:val="0"/>
        <w:adjustRightInd w:val="0"/>
        <w:ind w:firstLine="567"/>
        <w:jc w:val="both"/>
      </w:pPr>
      <w:r w:rsidRPr="006D0C23">
        <w:t>-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в сельской местности, составляют:</w:t>
      </w:r>
    </w:p>
    <w:p w:rsidR="006D0C23" w:rsidRPr="006D0C23" w:rsidRDefault="006D0C23" w:rsidP="006D0C23">
      <w:pPr>
        <w:widowControl w:val="0"/>
        <w:autoSpaceDE w:val="0"/>
        <w:autoSpaceDN w:val="0"/>
        <w:adjustRightInd w:val="0"/>
        <w:ind w:firstLine="567"/>
        <w:jc w:val="both"/>
      </w:pPr>
      <w:r w:rsidRPr="006D0C23">
        <w:t>минимальный – 400 кв. м;</w:t>
      </w:r>
    </w:p>
    <w:p w:rsidR="006D0C23" w:rsidRPr="006D0C23" w:rsidRDefault="006D0C23" w:rsidP="006D0C23">
      <w:pPr>
        <w:widowControl w:val="0"/>
        <w:autoSpaceDE w:val="0"/>
        <w:autoSpaceDN w:val="0"/>
        <w:adjustRightInd w:val="0"/>
        <w:ind w:firstLine="567"/>
        <w:jc w:val="both"/>
      </w:pPr>
      <w:r w:rsidRPr="006D0C23">
        <w:t>максимальный – 2500 кв. м.;</w:t>
      </w:r>
    </w:p>
    <w:p w:rsidR="004459A2" w:rsidRDefault="004459A2" w:rsidP="004459A2">
      <w:pPr>
        <w:widowControl w:val="0"/>
        <w:autoSpaceDE w:val="0"/>
        <w:autoSpaceDN w:val="0"/>
        <w:adjustRightInd w:val="0"/>
        <w:ind w:firstLine="709"/>
        <w:contextualSpacing/>
        <w:jc w:val="both"/>
        <w:rPr>
          <w:u w:val="single"/>
        </w:rPr>
      </w:pPr>
    </w:p>
    <w:p w:rsidR="004459A2" w:rsidRDefault="004459A2" w:rsidP="004459A2">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6D0C23" w:rsidRPr="006D0C23" w:rsidRDefault="006D0C23" w:rsidP="006D0C23">
      <w:pPr>
        <w:widowControl w:val="0"/>
        <w:autoSpaceDE w:val="0"/>
        <w:autoSpaceDN w:val="0"/>
        <w:adjustRightInd w:val="0"/>
        <w:ind w:firstLine="567"/>
        <w:jc w:val="both"/>
      </w:pPr>
      <w:r w:rsidRPr="006D0C23">
        <w:lastRenderedPageBreak/>
        <w:t>-</w:t>
      </w:r>
      <w:r w:rsidRPr="006D0C23">
        <w:tab/>
        <w:t>минимальное расстояние от индивидуального жилого дома, блокированного жилого дома до красной линии составляет: улицы - не менее 5 м; проезда – не менее 3 м*;</w:t>
      </w:r>
    </w:p>
    <w:p w:rsidR="006D0C23" w:rsidRPr="006D0C23" w:rsidRDefault="006D0C23" w:rsidP="006D0C23">
      <w:pPr>
        <w:widowControl w:val="0"/>
        <w:autoSpaceDE w:val="0"/>
        <w:autoSpaceDN w:val="0"/>
        <w:adjustRightInd w:val="0"/>
        <w:ind w:firstLine="567"/>
        <w:jc w:val="both"/>
      </w:pPr>
      <w:r w:rsidRPr="006D0C23">
        <w:t>-</w:t>
      </w:r>
      <w:r w:rsidRPr="006D0C23">
        <w:tab/>
        <w:t>минимальное расстояние от хозяйственных построек до красной линии – не менее 5м*;</w:t>
      </w:r>
    </w:p>
    <w:p w:rsidR="006D0C23" w:rsidRPr="006D0C23" w:rsidRDefault="006D0C23" w:rsidP="006D0C23">
      <w:pPr>
        <w:widowControl w:val="0"/>
        <w:autoSpaceDE w:val="0"/>
        <w:autoSpaceDN w:val="0"/>
        <w:adjustRightInd w:val="0"/>
        <w:ind w:firstLine="567"/>
        <w:jc w:val="both"/>
      </w:pPr>
      <w:r w:rsidRPr="006D0C23">
        <w:t>-</w:t>
      </w:r>
      <w:r w:rsidRPr="006D0C23">
        <w:tab/>
        <w:t>минимальное расстояние до границы земельного участка составляет:</w:t>
      </w:r>
    </w:p>
    <w:p w:rsidR="006D0C23" w:rsidRPr="006D0C23" w:rsidRDefault="006D0C23" w:rsidP="006D0C23">
      <w:pPr>
        <w:widowControl w:val="0"/>
        <w:autoSpaceDE w:val="0"/>
        <w:autoSpaceDN w:val="0"/>
        <w:adjustRightInd w:val="0"/>
        <w:ind w:firstLine="567"/>
        <w:jc w:val="both"/>
      </w:pPr>
      <w:r w:rsidRPr="006D0C23">
        <w:t>от индивидуального жилого дома, блокированного жилого дома - не менее 3 м*;</w:t>
      </w:r>
    </w:p>
    <w:p w:rsidR="006D0C23" w:rsidRPr="006D0C23" w:rsidRDefault="006D0C23" w:rsidP="006D0C23">
      <w:pPr>
        <w:widowControl w:val="0"/>
        <w:autoSpaceDE w:val="0"/>
        <w:autoSpaceDN w:val="0"/>
        <w:adjustRightInd w:val="0"/>
        <w:ind w:firstLine="567"/>
        <w:jc w:val="both"/>
      </w:pPr>
      <w:r w:rsidRPr="006D0C23">
        <w:t>от хозяйственных построек - не менее 1 м*;</w:t>
      </w:r>
    </w:p>
    <w:p w:rsidR="006D0C23" w:rsidRPr="006D0C23" w:rsidRDefault="006D0C23" w:rsidP="006D0C23">
      <w:pPr>
        <w:widowControl w:val="0"/>
        <w:autoSpaceDE w:val="0"/>
        <w:autoSpaceDN w:val="0"/>
        <w:adjustRightInd w:val="0"/>
        <w:ind w:firstLine="567"/>
        <w:jc w:val="both"/>
      </w:pPr>
      <w:r w:rsidRPr="006D0C23">
        <w:t>от построек для содержания мелкого скота и птицы - не менее 4 м*;</w:t>
      </w:r>
    </w:p>
    <w:p w:rsidR="006D0C23" w:rsidRPr="006D0C23" w:rsidRDefault="006D0C23" w:rsidP="006D0C23">
      <w:pPr>
        <w:widowControl w:val="0"/>
        <w:autoSpaceDE w:val="0"/>
        <w:autoSpaceDN w:val="0"/>
        <w:adjustRightInd w:val="0"/>
        <w:ind w:firstLine="567"/>
        <w:jc w:val="both"/>
      </w:pPr>
      <w:r w:rsidRPr="006D0C23">
        <w:t>-</w:t>
      </w:r>
      <w:r w:rsidRPr="006D0C23">
        <w:tab/>
        <w:t>минимальное расстояние от окон жилых комнат до стен дома и хозяйственных построек, расположенных на смежных земельных участках, - не менее 6 м*;</w:t>
      </w:r>
    </w:p>
    <w:p w:rsidR="004459A2" w:rsidRDefault="004459A2" w:rsidP="004459A2">
      <w:pPr>
        <w:widowControl w:val="0"/>
        <w:autoSpaceDE w:val="0"/>
        <w:autoSpaceDN w:val="0"/>
        <w:adjustRightInd w:val="0"/>
        <w:ind w:firstLine="709"/>
        <w:contextualSpacing/>
        <w:jc w:val="both"/>
      </w:pPr>
    </w:p>
    <w:p w:rsidR="004459A2" w:rsidRDefault="004459A2" w:rsidP="004459A2">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4459A2" w:rsidRDefault="004459A2" w:rsidP="00377531">
      <w:pPr>
        <w:widowControl w:val="0"/>
        <w:autoSpaceDE w:val="0"/>
        <w:autoSpaceDN w:val="0"/>
        <w:adjustRightInd w:val="0"/>
        <w:ind w:firstLine="709"/>
        <w:contextualSpacing/>
        <w:jc w:val="both"/>
      </w:pPr>
      <w:r>
        <w:t>-</w:t>
      </w:r>
      <w:r w:rsidR="006442BB">
        <w:t>1</w:t>
      </w:r>
      <w:r w:rsidR="006D0C23">
        <w:t>4</w:t>
      </w:r>
      <w:r w:rsidR="00377531">
        <w:t>м.</w:t>
      </w:r>
    </w:p>
    <w:p w:rsidR="004459A2" w:rsidRDefault="004459A2" w:rsidP="004459A2">
      <w:pPr>
        <w:widowControl w:val="0"/>
        <w:autoSpaceDE w:val="0"/>
        <w:autoSpaceDN w:val="0"/>
        <w:adjustRightInd w:val="0"/>
        <w:ind w:firstLine="709"/>
        <w:contextualSpacing/>
        <w:jc w:val="both"/>
      </w:pPr>
    </w:p>
    <w:p w:rsidR="004459A2" w:rsidRDefault="004459A2" w:rsidP="004459A2">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6D0C23" w:rsidRPr="006D0C23" w:rsidRDefault="006D0C23" w:rsidP="006D0C23">
      <w:pPr>
        <w:widowControl w:val="0"/>
        <w:autoSpaceDE w:val="0"/>
        <w:autoSpaceDN w:val="0"/>
        <w:adjustRightInd w:val="0"/>
        <w:ind w:firstLine="567"/>
        <w:jc w:val="both"/>
      </w:pPr>
      <w:r>
        <w:t>-</w:t>
      </w:r>
      <w:r w:rsidRPr="006D0C23">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- 0,4; </w:t>
      </w:r>
    </w:p>
    <w:p w:rsidR="006D0C23" w:rsidRPr="006D0C23" w:rsidRDefault="006D0C23" w:rsidP="006D0C23">
      <w:pPr>
        <w:widowControl w:val="0"/>
        <w:autoSpaceDE w:val="0"/>
        <w:autoSpaceDN w:val="0"/>
        <w:adjustRightInd w:val="0"/>
        <w:ind w:firstLine="567"/>
        <w:jc w:val="both"/>
      </w:pPr>
      <w:r w:rsidRPr="006D0C23">
        <w:t>-</w:t>
      </w:r>
      <w:r w:rsidRPr="006D0C23">
        <w:tab/>
        <w:t>коэффициент плотности застройки - 0,8;</w:t>
      </w:r>
    </w:p>
    <w:p w:rsidR="00377531" w:rsidRDefault="00377531" w:rsidP="00377531">
      <w:pPr>
        <w:widowControl w:val="0"/>
        <w:autoSpaceDE w:val="0"/>
        <w:autoSpaceDN w:val="0"/>
        <w:adjustRightInd w:val="0"/>
        <w:ind w:firstLine="709"/>
        <w:contextualSpacing/>
        <w:jc w:val="both"/>
      </w:pPr>
    </w:p>
    <w:p w:rsidR="004459A2" w:rsidRDefault="004459A2" w:rsidP="004459A2">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6D0C23" w:rsidRDefault="006D0C23" w:rsidP="004459A2">
      <w:pPr>
        <w:widowControl w:val="0"/>
        <w:autoSpaceDE w:val="0"/>
        <w:autoSpaceDN w:val="0"/>
        <w:adjustRightInd w:val="0"/>
        <w:ind w:firstLine="709"/>
        <w:contextualSpacing/>
        <w:jc w:val="both"/>
      </w:pPr>
    </w:p>
    <w:p w:rsidR="006D0C23" w:rsidRPr="006D0C23" w:rsidRDefault="006D0C23" w:rsidP="006D0C23">
      <w:pPr>
        <w:widowControl w:val="0"/>
        <w:autoSpaceDE w:val="0"/>
        <w:autoSpaceDN w:val="0"/>
        <w:adjustRightInd w:val="0"/>
        <w:ind w:firstLine="709"/>
        <w:contextualSpacing/>
        <w:jc w:val="both"/>
      </w:pPr>
      <w:bookmarkStart w:id="268" w:name="_Toc529951969"/>
      <w:bookmarkStart w:id="269" w:name="_Toc4763303"/>
      <w:r w:rsidRPr="006D0C23">
        <w:t>- для иных объектов капитального строительства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(определить проектной документацией);</w:t>
      </w:r>
    </w:p>
    <w:p w:rsidR="006D0C23" w:rsidRPr="006D0C23" w:rsidRDefault="006D0C23" w:rsidP="006D0C23">
      <w:pPr>
        <w:widowControl w:val="0"/>
        <w:autoSpaceDE w:val="0"/>
        <w:autoSpaceDN w:val="0"/>
        <w:adjustRightInd w:val="0"/>
        <w:ind w:firstLine="709"/>
        <w:contextualSpacing/>
        <w:jc w:val="both"/>
      </w:pPr>
      <w:r w:rsidRPr="006D0C23">
        <w:t>- размещение зданий по красной линии допускается в условиях реконструкции сложившейся застройки при соответствующем обосновании;</w:t>
      </w:r>
    </w:p>
    <w:p w:rsidR="006D0C23" w:rsidRPr="006D0C23" w:rsidRDefault="006D0C23" w:rsidP="006D0C23">
      <w:pPr>
        <w:widowControl w:val="0"/>
        <w:autoSpaceDE w:val="0"/>
        <w:autoSpaceDN w:val="0"/>
        <w:adjustRightInd w:val="0"/>
        <w:ind w:firstLine="709"/>
        <w:contextualSpacing/>
        <w:jc w:val="both"/>
      </w:pPr>
      <w:r w:rsidRPr="006D0C23">
        <w:t>-</w:t>
      </w:r>
      <w:r w:rsidRPr="006D0C23">
        <w:tab/>
        <w:t>допускается группировка и блокировка индивидуальных жилых домов на смежных земельных участках по взаимному согласию их собственников, при этом противопожарные расстояния между индивидуальными жилыми домами в каждой группе не нормируются, а минимальные расстояния между крайними индивидуальными жилыми домами групп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D0C23" w:rsidRPr="006D0C23" w:rsidRDefault="006D0C23" w:rsidP="006D0C23">
      <w:pPr>
        <w:widowControl w:val="0"/>
        <w:autoSpaceDE w:val="0"/>
        <w:autoSpaceDN w:val="0"/>
        <w:adjustRightInd w:val="0"/>
        <w:ind w:firstLine="709"/>
        <w:contextualSpacing/>
        <w:jc w:val="both"/>
      </w:pPr>
      <w:r w:rsidRPr="006D0C23">
        <w:t>-</w:t>
      </w:r>
      <w:r w:rsidRPr="006D0C23">
        <w:tab/>
        <w:t>максимальная высота ограждения, устанавливаемого на границе со смежным земельным участком - 2 м*, при этом данное ограждение ,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w:t>
      </w:r>
    </w:p>
    <w:p w:rsidR="006D0C23" w:rsidRPr="006D0C23" w:rsidRDefault="006D0C23" w:rsidP="006D0C23">
      <w:pPr>
        <w:widowControl w:val="0"/>
        <w:autoSpaceDE w:val="0"/>
        <w:autoSpaceDN w:val="0"/>
        <w:adjustRightInd w:val="0"/>
        <w:ind w:firstLine="709"/>
        <w:contextualSpacing/>
        <w:jc w:val="both"/>
      </w:pPr>
      <w:r w:rsidRPr="006D0C23">
        <w:t>-</w:t>
      </w:r>
      <w:r w:rsidRPr="006D0C23">
        <w:tab/>
        <w:t>максимальная высота ограждения земельного участка со стороны улицы, проезда - 2 м*, при этом допускаются глухие ограждения;</w:t>
      </w:r>
    </w:p>
    <w:p w:rsidR="006D0C23" w:rsidRPr="006D0C23" w:rsidRDefault="006D0C23" w:rsidP="006D0C23">
      <w:pPr>
        <w:widowControl w:val="0"/>
        <w:autoSpaceDE w:val="0"/>
        <w:autoSpaceDN w:val="0"/>
        <w:adjustRightInd w:val="0"/>
        <w:ind w:firstLine="709"/>
        <w:contextualSpacing/>
        <w:jc w:val="both"/>
      </w:pPr>
      <w:r w:rsidRPr="006D0C23">
        <w:t>-</w:t>
      </w:r>
      <w:r w:rsidRPr="006D0C23">
        <w:tab/>
        <w:t>в районах сложившейся застройки индивидуальные жилые дома могут располагаться по существующей линии застройки, определенной планировочной структурой квартала;</w:t>
      </w:r>
    </w:p>
    <w:p w:rsidR="006D0C23" w:rsidRPr="006D0C23" w:rsidRDefault="006D0C23" w:rsidP="006D0C23">
      <w:pPr>
        <w:widowControl w:val="0"/>
        <w:autoSpaceDE w:val="0"/>
        <w:autoSpaceDN w:val="0"/>
        <w:adjustRightInd w:val="0"/>
        <w:ind w:firstLine="709"/>
        <w:contextualSpacing/>
        <w:jc w:val="both"/>
      </w:pPr>
      <w:r w:rsidRPr="006D0C23">
        <w:t>-</w:t>
      </w:r>
      <w:r w:rsidRPr="006D0C23">
        <w:tab/>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D0C23" w:rsidRPr="006D0C23" w:rsidRDefault="006D0C23" w:rsidP="006D0C23">
      <w:pPr>
        <w:widowControl w:val="0"/>
        <w:autoSpaceDE w:val="0"/>
        <w:autoSpaceDN w:val="0"/>
        <w:adjustRightInd w:val="0"/>
        <w:ind w:firstLine="709"/>
        <w:contextualSpacing/>
        <w:jc w:val="both"/>
      </w:pPr>
      <w:r w:rsidRPr="006D0C23">
        <w:t>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6442BB" w:rsidRDefault="006442BB" w:rsidP="006442BB">
      <w:pPr>
        <w:widowControl w:val="0"/>
        <w:autoSpaceDE w:val="0"/>
        <w:autoSpaceDN w:val="0"/>
        <w:adjustRightInd w:val="0"/>
        <w:ind w:firstLine="709"/>
        <w:jc w:val="both"/>
      </w:pPr>
    </w:p>
    <w:p w:rsidR="006D0C23" w:rsidRDefault="006D0C23" w:rsidP="006442BB">
      <w:pPr>
        <w:widowControl w:val="0"/>
        <w:autoSpaceDE w:val="0"/>
        <w:autoSpaceDN w:val="0"/>
        <w:adjustRightInd w:val="0"/>
        <w:ind w:firstLine="709"/>
        <w:jc w:val="both"/>
      </w:pPr>
    </w:p>
    <w:p w:rsidR="006D0C23" w:rsidRDefault="006D0C23" w:rsidP="006442BB">
      <w:pPr>
        <w:widowControl w:val="0"/>
        <w:autoSpaceDE w:val="0"/>
        <w:autoSpaceDN w:val="0"/>
        <w:adjustRightInd w:val="0"/>
        <w:ind w:firstLine="709"/>
        <w:jc w:val="both"/>
      </w:pPr>
      <w:r w:rsidRPr="00F55E9A">
        <w:t>&lt;*&gt; Градостроительные регламенты установлены в отношении видов разрешенного использования (коды 2.1, 2.1.1, 2.2, 2.3).</w:t>
      </w:r>
    </w:p>
    <w:p w:rsidR="006D0C23" w:rsidRDefault="006D0C23" w:rsidP="006442BB">
      <w:pPr>
        <w:widowControl w:val="0"/>
        <w:autoSpaceDE w:val="0"/>
        <w:autoSpaceDN w:val="0"/>
        <w:adjustRightInd w:val="0"/>
        <w:ind w:firstLine="709"/>
        <w:jc w:val="both"/>
      </w:pPr>
    </w:p>
    <w:p w:rsidR="006D0C23" w:rsidRPr="006D0C23" w:rsidRDefault="006D0C23" w:rsidP="006D0C23">
      <w:pPr>
        <w:pStyle w:val="40"/>
        <w:numPr>
          <w:ilvl w:val="0"/>
          <w:numId w:val="0"/>
        </w:numPr>
        <w:ind w:left="720"/>
        <w:rPr>
          <w:szCs w:val="24"/>
        </w:rPr>
      </w:pPr>
      <w:r>
        <w:t>3</w:t>
      </w:r>
      <w:r w:rsidRPr="003B198F">
        <w:t>. Ж</w:t>
      </w:r>
      <w:r>
        <w:t>3</w:t>
      </w:r>
      <w:r w:rsidRPr="003B198F">
        <w:t xml:space="preserve"> </w:t>
      </w:r>
      <w:r w:rsidRPr="006D0C23">
        <w:rPr>
          <w:szCs w:val="24"/>
        </w:rPr>
        <w:t>- Зона застройки среднеэтажными жилыми домами (от 5 до 8 этажей, включая мансардный).</w:t>
      </w:r>
    </w:p>
    <w:tbl>
      <w:tblPr>
        <w:tblW w:w="9923" w:type="dxa"/>
        <w:tblInd w:w="62" w:type="dxa"/>
        <w:tblLayout w:type="fixed"/>
        <w:tblCellMar>
          <w:top w:w="75" w:type="dxa"/>
          <w:left w:w="0" w:type="dxa"/>
          <w:bottom w:w="75" w:type="dxa"/>
          <w:right w:w="0" w:type="dxa"/>
        </w:tblCellMar>
        <w:tblLook w:val="0000"/>
      </w:tblPr>
      <w:tblGrid>
        <w:gridCol w:w="1985"/>
        <w:gridCol w:w="7087"/>
        <w:gridCol w:w="851"/>
      </w:tblGrid>
      <w:tr w:rsidR="006D0C23" w:rsidRPr="003B198F" w:rsidTr="005C7CF7">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D0C23" w:rsidRPr="003B198F" w:rsidRDefault="006D0C23" w:rsidP="005C7CF7">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Pr>
          <w:p w:rsidR="006D0C23" w:rsidRPr="003B198F" w:rsidRDefault="006D0C23" w:rsidP="005C7CF7">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D0C23" w:rsidRPr="003B198F" w:rsidRDefault="006D0C23" w:rsidP="005C7CF7">
            <w:pPr>
              <w:widowControl w:val="0"/>
              <w:autoSpaceDE w:val="0"/>
              <w:autoSpaceDN w:val="0"/>
              <w:adjustRightInd w:val="0"/>
              <w:jc w:val="center"/>
              <w:rPr>
                <w:sz w:val="22"/>
                <w:szCs w:val="22"/>
              </w:rPr>
            </w:pPr>
            <w:r w:rsidRPr="003B198F">
              <w:rPr>
                <w:sz w:val="22"/>
                <w:szCs w:val="22"/>
              </w:rPr>
              <w:t>Код</w:t>
            </w:r>
          </w:p>
        </w:tc>
      </w:tr>
      <w:tr w:rsidR="006D0C23" w:rsidRPr="003B198F" w:rsidTr="005C7CF7">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D0C23" w:rsidRPr="003B198F" w:rsidRDefault="006D0C23" w:rsidP="005C7CF7">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8"/>
            </w:pPr>
            <w:r>
              <w:t>Для индивидуального жилищного строительства</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6D0C23" w:rsidRDefault="006D0C23" w:rsidP="005C7CF7">
            <w:pPr>
              <w:pStyle w:val="affffff8"/>
            </w:pPr>
            <w:r>
              <w:t>выращивание сельскохозяйственных культур;</w:t>
            </w:r>
          </w:p>
          <w:p w:rsidR="006D0C23" w:rsidRDefault="006D0C23" w:rsidP="005C7CF7">
            <w:pPr>
              <w:pStyle w:val="affffff8"/>
            </w:pPr>
            <w:r>
              <w:t>размещение индивидуальных гаражей и хозяйственных построек</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2.1</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8"/>
            </w:pPr>
            <w:r>
              <w:t>Малоэтажная многоквартирная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малоэтажных многоквартирных домов (многоквартирные дома высотой до 4 этажей, включая мансардный);</w:t>
            </w:r>
          </w:p>
          <w:p w:rsidR="006D0C23" w:rsidRDefault="006D0C23" w:rsidP="005C7CF7">
            <w:pPr>
              <w:pStyle w:val="affffff8"/>
            </w:pPr>
            <w: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2.1.1</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8"/>
            </w:pPr>
            <w:r>
              <w:t>Для ведения личного подсобного хозяйства (приусадебный земельный участок)</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 xml:space="preserve">Размещение жилого дома, указанного в описании вида разрешенного использования с </w:t>
            </w:r>
            <w:hyperlink w:anchor="sub_1021" w:history="1">
              <w:r>
                <w:rPr>
                  <w:rStyle w:val="affffff3"/>
                </w:rPr>
                <w:t>кодом 2.1</w:t>
              </w:r>
            </w:hyperlink>
            <w:r>
              <w:t>;</w:t>
            </w:r>
          </w:p>
          <w:p w:rsidR="006D0C23" w:rsidRDefault="006D0C23" w:rsidP="005C7CF7">
            <w:pPr>
              <w:pStyle w:val="affffff8"/>
            </w:pPr>
            <w:r>
              <w:t>производство сельскохозяйственной продукции;</w:t>
            </w:r>
          </w:p>
          <w:p w:rsidR="006D0C23" w:rsidRDefault="006D0C23" w:rsidP="005C7CF7">
            <w:pPr>
              <w:pStyle w:val="affffff8"/>
            </w:pPr>
            <w:r>
              <w:t>размещение гаража и иных вспомогательных сооружений;</w:t>
            </w:r>
          </w:p>
          <w:p w:rsidR="006D0C23" w:rsidRDefault="006D0C23" w:rsidP="005C7CF7">
            <w:pPr>
              <w:pStyle w:val="affffff8"/>
            </w:pPr>
            <w:r>
              <w:t>содержание сельскохозяйственных животных</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2.2</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8"/>
            </w:pPr>
            <w:r>
              <w:t>Блокированная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6D0C23" w:rsidRDefault="006D0C23" w:rsidP="005C7CF7">
            <w:pPr>
              <w:pStyle w:val="affffff8"/>
            </w:pPr>
            <w: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2.3</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6D0C23">
            <w:pPr>
              <w:pStyle w:val="affffff8"/>
            </w:pPr>
            <w:r>
              <w:lastRenderedPageBreak/>
              <w:t>Среднеэтажная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6D0C23">
            <w:pPr>
              <w:pStyle w:val="affffff8"/>
            </w:pPr>
            <w:r>
              <w:t>Размещение многоквартирных домов этажностью не выше восьми этажей;</w:t>
            </w:r>
          </w:p>
          <w:p w:rsidR="006D0C23" w:rsidRDefault="006D0C23" w:rsidP="006D0C23">
            <w:pPr>
              <w:pStyle w:val="affffff8"/>
            </w:pPr>
            <w:r>
              <w:t>благоустройство и озеленение;</w:t>
            </w:r>
          </w:p>
          <w:p w:rsidR="006D0C23" w:rsidRDefault="006D0C23" w:rsidP="006D0C23">
            <w:pPr>
              <w:pStyle w:val="affffff8"/>
            </w:pPr>
            <w:r>
              <w:t>размещение подземных гаражей и автостоянок;</w:t>
            </w:r>
          </w:p>
          <w:p w:rsidR="006D0C23" w:rsidRDefault="006D0C23" w:rsidP="006D0C23">
            <w:pPr>
              <w:pStyle w:val="affffff8"/>
            </w:pPr>
            <w:r>
              <w:t>обустройство спортивных и детских площадок, площадок для отдыха;</w:t>
            </w:r>
          </w:p>
          <w:p w:rsidR="006D0C23" w:rsidRDefault="006D0C23" w:rsidP="006D0C23">
            <w:pPr>
              <w:pStyle w:val="affffff8"/>
            </w:pP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6D0C23">
            <w:pPr>
              <w:pStyle w:val="affffff8"/>
              <w:jc w:val="center"/>
            </w:pPr>
            <w:r>
              <w:t>2.5</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8"/>
            </w:pPr>
            <w:r>
              <w:t>Бытовое обслуживание</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3.3</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8"/>
            </w:pPr>
            <w:r>
              <w:t>Амбулаторно-поликлиническое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3.4.1</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8"/>
            </w:pPr>
            <w:r>
              <w:t>Стационарное медицинское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6D0C23" w:rsidRDefault="006D0C23" w:rsidP="005C7CF7">
            <w:pPr>
              <w:pStyle w:val="affffff8"/>
            </w:pPr>
            <w:r>
              <w:t>размещение станций скорой помощи;</w:t>
            </w:r>
          </w:p>
          <w:p w:rsidR="006D0C23" w:rsidRDefault="006D0C23" w:rsidP="005C7CF7">
            <w:pPr>
              <w:pStyle w:val="affffff8"/>
            </w:pPr>
            <w:r>
              <w:t>размещение площадок санитарной авиации</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3.4.2</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8"/>
            </w:pPr>
            <w:r>
              <w:t>Дошкольное, начальное и среднее общее образование</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3.5.1</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8"/>
            </w:pPr>
            <w:r>
              <w:t>Магазины</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4.4</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6D0C23">
            <w:pPr>
              <w:pStyle w:val="affffffa"/>
            </w:pPr>
            <w:r>
              <w:t>Обеспечение занятий спортом в помещениях</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6D0C23">
            <w:pPr>
              <w:pStyle w:val="affffff8"/>
            </w:pPr>
            <w:r>
              <w:t>Размещение спортивных клубов, спортивных залов, бассейнов, физкультурно-оздоровительных комплексов в зданиях и сооружениях</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6D0C23">
            <w:pPr>
              <w:pStyle w:val="affffff8"/>
              <w:jc w:val="center"/>
            </w:pPr>
            <w:r>
              <w:t>5.1.2</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a"/>
            </w:pPr>
            <w:r>
              <w:t>Площадки для занятий спортом</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5.1.3</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a"/>
            </w:pPr>
            <w:r>
              <w:t xml:space="preserve">Оборудованные площадки для </w:t>
            </w:r>
            <w:r>
              <w:lastRenderedPageBreak/>
              <w:t>занятий спортом</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lastRenderedPageBreak/>
              <w:t xml:space="preserve">Размещение сооружений для занятия спортом и физкультурой на открытом воздухе (теннисные корты, автодромы, мотодромы, </w:t>
            </w:r>
            <w:r>
              <w:lastRenderedPageBreak/>
              <w:t>трамплины, спортивные стрельбища)</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lastRenderedPageBreak/>
              <w:t>5.1.4</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8"/>
            </w:pPr>
            <w:r>
              <w:lastRenderedPageBreak/>
              <w:t>Земельные участки (территории) общего пользования</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Земельные участки общего пользования.</w:t>
            </w:r>
          </w:p>
          <w:p w:rsidR="006D0C23" w:rsidRDefault="006D0C23" w:rsidP="005C7CF7">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12.0</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a"/>
            </w:pPr>
            <w:r>
              <w:t>Улично-дорожная сеть</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D0C23" w:rsidRDefault="006D0C23" w:rsidP="005C7CF7">
            <w:pPr>
              <w:pStyle w:val="affffff8"/>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3"/>
                </w:rPr>
                <w:t>кодами 2.7.1</w:t>
              </w:r>
            </w:hyperlink>
            <w:r>
              <w:t xml:space="preserve">, </w:t>
            </w:r>
            <w:hyperlink w:anchor="sub_1049" w:history="1">
              <w:r>
                <w:rPr>
                  <w:rStyle w:val="affffff3"/>
                </w:rPr>
                <w:t>4.9</w:t>
              </w:r>
            </w:hyperlink>
            <w:r>
              <w:t xml:space="preserve">, </w:t>
            </w:r>
            <w:hyperlink w:anchor="sub_1723" w:history="1">
              <w:r>
                <w:rPr>
                  <w:rStyle w:val="affffff3"/>
                </w:rPr>
                <w:t>7.2.3</w:t>
              </w:r>
            </w:hyperlink>
            <w:r>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12.0.1</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a"/>
            </w:pPr>
            <w:r>
              <w:t>Благоустройство территории</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12.0.2</w:t>
            </w:r>
          </w:p>
        </w:tc>
      </w:tr>
      <w:tr w:rsidR="006D0C23" w:rsidRPr="003B198F" w:rsidTr="005C7CF7">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Pr="003B198F" w:rsidRDefault="006D0C23" w:rsidP="005C7CF7">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6D0C23" w:rsidRPr="004459A2"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a"/>
            </w:pPr>
            <w:r>
              <w:t>Хранение автотранспорта</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2.7.1</w:t>
            </w:r>
          </w:p>
        </w:tc>
      </w:tr>
      <w:tr w:rsidR="006D0C23" w:rsidRPr="004459A2"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8"/>
            </w:pPr>
            <w:r>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3.1</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a"/>
            </w:pPr>
            <w:r>
              <w:t>Предоставление коммунальных услуг</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3.1.1</w:t>
            </w:r>
          </w:p>
        </w:tc>
      </w:tr>
      <w:tr w:rsidR="006D0C23" w:rsidRPr="003B198F" w:rsidTr="005C7CF7">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Pr="003B198F" w:rsidRDefault="006D0C23" w:rsidP="005C7CF7">
            <w:pPr>
              <w:widowControl w:val="0"/>
              <w:autoSpaceDE w:val="0"/>
              <w:autoSpaceDN w:val="0"/>
              <w:adjustRightInd w:val="0"/>
              <w:jc w:val="center"/>
              <w:rPr>
                <w:sz w:val="22"/>
                <w:szCs w:val="22"/>
              </w:rPr>
            </w:pPr>
            <w:r w:rsidRPr="00044054">
              <w:rPr>
                <w:b/>
                <w:sz w:val="22"/>
                <w:szCs w:val="22"/>
              </w:rPr>
              <w:t>Условно разрешенные виды использования</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8"/>
            </w:pPr>
            <w:r>
              <w:t>Передвижное жилье</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 xml:space="preserve">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w:t>
            </w:r>
            <w:r>
              <w:lastRenderedPageBreak/>
              <w:t>предназначенных для общего пользования</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lastRenderedPageBreak/>
              <w:t>2.4</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6D0C23">
            <w:pPr>
              <w:pStyle w:val="affffff8"/>
            </w:pPr>
            <w:r>
              <w:lastRenderedPageBreak/>
              <w:t>Многоэтажная жилая застройка</w:t>
            </w:r>
          </w:p>
          <w:p w:rsidR="006D0C23" w:rsidRDefault="006D0C23" w:rsidP="006D0C23">
            <w:pPr>
              <w:pStyle w:val="affffff8"/>
            </w:pPr>
            <w:bookmarkStart w:id="270" w:name="sub_1026"/>
            <w:r>
              <w:t>(высотная застройка)</w:t>
            </w:r>
            <w:bookmarkEnd w:id="270"/>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6D0C23">
            <w:pPr>
              <w:pStyle w:val="affffff8"/>
            </w:pPr>
            <w:r>
              <w:t>Размещение многоквартирных домов этажностью девять этажей и выше;</w:t>
            </w:r>
          </w:p>
          <w:p w:rsidR="006D0C23" w:rsidRDefault="006D0C23" w:rsidP="006D0C23">
            <w:pPr>
              <w:pStyle w:val="affffff8"/>
            </w:pPr>
            <w:r>
              <w:t>благоустройство и озеленение придомовых территорий;</w:t>
            </w:r>
          </w:p>
          <w:p w:rsidR="006D0C23" w:rsidRDefault="006D0C23" w:rsidP="006D0C23">
            <w:pPr>
              <w:pStyle w:val="affffff8"/>
            </w:pPr>
            <w:r>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6D0C23">
            <w:pPr>
              <w:pStyle w:val="affffff8"/>
              <w:jc w:val="center"/>
            </w:pPr>
            <w:r>
              <w:t>2.6</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a"/>
            </w:pPr>
            <w:r>
              <w:t>Дома социального обслуживания</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зданий, предназначенных для размещения домов престарелых, домов ребенка, детских домов, пунктов ночлега для бездомных граждан;</w:t>
            </w:r>
          </w:p>
          <w:p w:rsidR="006D0C23" w:rsidRDefault="006D0C23" w:rsidP="005C7CF7">
            <w:pPr>
              <w:pStyle w:val="affffff8"/>
            </w:pPr>
            <w:r>
              <w:t>размещение объектов капитального строительства для временного размещения вынужденных переселенцев, лиц, признанных беженцами</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3.2.1</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a"/>
            </w:pPr>
            <w:r>
              <w:t>Оказание услуг связи</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3.2.3</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a"/>
            </w:pPr>
            <w:r>
              <w:t>Объекты культурно-досуговой деятельности</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3.6.1</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a"/>
            </w:pPr>
            <w:r>
              <w:t>Парки культуры и отдыха</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парков культуры и отдыха</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3.6.2</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a"/>
            </w:pPr>
            <w:r>
              <w:t>Осуществление религиозных обрядов</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3.7.1</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8"/>
            </w:pPr>
            <w:r>
              <w:t>Рынки</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D0C23" w:rsidRDefault="006D0C23" w:rsidP="005C7CF7">
            <w:pPr>
              <w:pStyle w:val="affffff8"/>
            </w:pPr>
            <w:r>
              <w:t>размещение гаражей и (или) стоянок для автомобилей сотрудников и посетителей рынка</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4.3</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8"/>
            </w:pPr>
            <w:r>
              <w:t>Общественное питание</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4.6</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8"/>
            </w:pPr>
            <w:r>
              <w:t>Гостиничное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4.7</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6D0C23">
            <w:pPr>
              <w:pStyle w:val="affffffa"/>
            </w:pPr>
            <w:bookmarkStart w:id="271" w:name="sub_1511"/>
            <w:r>
              <w:t>Обеспечение спортивно-зрелищных мероприятий</w:t>
            </w:r>
            <w:bookmarkEnd w:id="271"/>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6D0C23">
            <w:pPr>
              <w:pStyle w:val="affffff8"/>
            </w:pPr>
            <w: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6D0C23">
            <w:pPr>
              <w:pStyle w:val="affffff8"/>
              <w:jc w:val="center"/>
            </w:pPr>
            <w:r>
              <w:t>5.1.1</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a"/>
            </w:pPr>
            <w:r>
              <w:lastRenderedPageBreak/>
              <w:t>Ведение огородничества</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13.1</w:t>
            </w:r>
          </w:p>
        </w:tc>
      </w:tr>
      <w:tr w:rsidR="006D0C23" w:rsidRPr="003B198F" w:rsidTr="005C7CF7">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0C23" w:rsidRDefault="006D0C23" w:rsidP="005C7CF7">
            <w:pPr>
              <w:pStyle w:val="affffffa"/>
            </w:pPr>
            <w:r>
              <w:t>Ведение садоводства</w:t>
            </w:r>
          </w:p>
        </w:tc>
        <w:tc>
          <w:tcPr>
            <w:tcW w:w="7087"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Pr>
                  <w:rStyle w:val="affffff3"/>
                </w:rPr>
                <w:t>кодом 2.1</w:t>
              </w:r>
            </w:hyperlink>
            <w:r>
              <w:t>, хозяйственных построек и гаражей</w:t>
            </w:r>
          </w:p>
        </w:tc>
        <w:tc>
          <w:tcPr>
            <w:tcW w:w="851" w:type="dxa"/>
            <w:tcBorders>
              <w:top w:val="single" w:sz="4" w:space="0" w:color="auto"/>
              <w:left w:val="single" w:sz="4" w:space="0" w:color="auto"/>
              <w:bottom w:val="single" w:sz="4" w:space="0" w:color="auto"/>
              <w:right w:val="single" w:sz="4" w:space="0" w:color="auto"/>
            </w:tcBorders>
          </w:tcPr>
          <w:p w:rsidR="006D0C23" w:rsidRDefault="006D0C23" w:rsidP="005C7CF7">
            <w:pPr>
              <w:pStyle w:val="affffff8"/>
              <w:jc w:val="center"/>
            </w:pPr>
            <w:r>
              <w:t>13.2</w:t>
            </w:r>
          </w:p>
        </w:tc>
      </w:tr>
    </w:tbl>
    <w:p w:rsidR="006D0C23" w:rsidRDefault="006D0C23" w:rsidP="006D0C2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6D0C23" w:rsidRDefault="006D0C23" w:rsidP="006D0C23">
      <w:pPr>
        <w:widowControl w:val="0"/>
        <w:autoSpaceDE w:val="0"/>
        <w:autoSpaceDN w:val="0"/>
        <w:adjustRightInd w:val="0"/>
        <w:ind w:firstLine="709"/>
        <w:contextualSpacing/>
        <w:jc w:val="both"/>
        <w:rPr>
          <w:b/>
        </w:rPr>
      </w:pPr>
    </w:p>
    <w:p w:rsidR="006D0C23" w:rsidRDefault="006D0C23" w:rsidP="006D0C23">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6D0C23" w:rsidRPr="006D0C23" w:rsidRDefault="006D0C23" w:rsidP="006D0C23">
      <w:pPr>
        <w:widowControl w:val="0"/>
        <w:autoSpaceDE w:val="0"/>
        <w:autoSpaceDN w:val="0"/>
        <w:adjustRightInd w:val="0"/>
        <w:ind w:firstLine="567"/>
        <w:jc w:val="both"/>
      </w:pPr>
      <w:r w:rsidRPr="00290AA9">
        <w:rPr>
          <w:b/>
          <w:i/>
          <w:u w:val="single"/>
        </w:rPr>
        <w:t>- не подлежат установлен</w:t>
      </w:r>
      <w:r>
        <w:rPr>
          <w:b/>
          <w:i/>
          <w:u w:val="single"/>
        </w:rPr>
        <w:t>ию.</w:t>
      </w:r>
    </w:p>
    <w:p w:rsidR="006D0C23" w:rsidRDefault="006D0C23" w:rsidP="006D0C23">
      <w:pPr>
        <w:widowControl w:val="0"/>
        <w:autoSpaceDE w:val="0"/>
        <w:autoSpaceDN w:val="0"/>
        <w:adjustRightInd w:val="0"/>
        <w:ind w:firstLine="709"/>
        <w:contextualSpacing/>
        <w:jc w:val="both"/>
        <w:rPr>
          <w:u w:val="single"/>
        </w:rPr>
      </w:pPr>
    </w:p>
    <w:p w:rsidR="006D0C23" w:rsidRDefault="006D0C23" w:rsidP="006D0C23">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6D0C23" w:rsidRDefault="006D0C23" w:rsidP="006D0C23">
      <w:pPr>
        <w:widowControl w:val="0"/>
        <w:autoSpaceDE w:val="0"/>
        <w:autoSpaceDN w:val="0"/>
        <w:adjustRightInd w:val="0"/>
        <w:ind w:firstLine="709"/>
        <w:contextualSpacing/>
        <w:jc w:val="both"/>
        <w:rPr>
          <w:b/>
          <w:i/>
          <w:u w:val="single"/>
        </w:rPr>
      </w:pPr>
      <w:r w:rsidRPr="00290AA9">
        <w:rPr>
          <w:b/>
          <w:i/>
          <w:u w:val="single"/>
        </w:rPr>
        <w:t>- не подлежат установлен</w:t>
      </w:r>
      <w:r>
        <w:rPr>
          <w:b/>
          <w:i/>
          <w:u w:val="single"/>
        </w:rPr>
        <w:t>ию.</w:t>
      </w:r>
    </w:p>
    <w:p w:rsidR="006D0C23" w:rsidRDefault="006D0C23" w:rsidP="006D0C23">
      <w:pPr>
        <w:widowControl w:val="0"/>
        <w:autoSpaceDE w:val="0"/>
        <w:autoSpaceDN w:val="0"/>
        <w:adjustRightInd w:val="0"/>
        <w:ind w:firstLine="709"/>
        <w:contextualSpacing/>
        <w:jc w:val="both"/>
      </w:pPr>
    </w:p>
    <w:p w:rsidR="006D0C23" w:rsidRDefault="006D0C23" w:rsidP="006D0C23">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6D0C23" w:rsidRDefault="006D0C23" w:rsidP="006D0C23">
      <w:pPr>
        <w:widowControl w:val="0"/>
        <w:autoSpaceDE w:val="0"/>
        <w:autoSpaceDN w:val="0"/>
        <w:adjustRightInd w:val="0"/>
        <w:ind w:firstLine="709"/>
        <w:contextualSpacing/>
        <w:jc w:val="both"/>
      </w:pPr>
      <w:r>
        <w:t>-26м.</w:t>
      </w:r>
    </w:p>
    <w:p w:rsidR="006D0C23" w:rsidRDefault="006D0C23" w:rsidP="006D0C23">
      <w:pPr>
        <w:widowControl w:val="0"/>
        <w:autoSpaceDE w:val="0"/>
        <w:autoSpaceDN w:val="0"/>
        <w:adjustRightInd w:val="0"/>
        <w:ind w:firstLine="709"/>
        <w:contextualSpacing/>
        <w:jc w:val="both"/>
      </w:pPr>
    </w:p>
    <w:p w:rsidR="006D0C23" w:rsidRDefault="006D0C23" w:rsidP="006D0C23">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6D0C23" w:rsidRPr="006D0C23" w:rsidRDefault="006D0C23" w:rsidP="006D0C23">
      <w:pPr>
        <w:widowControl w:val="0"/>
        <w:autoSpaceDE w:val="0"/>
        <w:autoSpaceDN w:val="0"/>
        <w:adjustRightInd w:val="0"/>
        <w:ind w:firstLine="709"/>
        <w:contextualSpacing/>
        <w:jc w:val="both"/>
      </w:pPr>
      <w:r w:rsidRPr="006D0C23">
        <w:t>-</w:t>
      </w:r>
      <w:r w:rsidRPr="006D0C23">
        <w:tab/>
        <w:t xml:space="preserve">коэффициент застройки - 0,4; </w:t>
      </w:r>
    </w:p>
    <w:p w:rsidR="006D0C23" w:rsidRPr="006D0C23" w:rsidRDefault="006D0C23" w:rsidP="006D0C23">
      <w:pPr>
        <w:widowControl w:val="0"/>
        <w:autoSpaceDE w:val="0"/>
        <w:autoSpaceDN w:val="0"/>
        <w:adjustRightInd w:val="0"/>
        <w:ind w:firstLine="709"/>
        <w:contextualSpacing/>
        <w:jc w:val="both"/>
      </w:pPr>
      <w:r w:rsidRPr="006D0C23">
        <w:t>-</w:t>
      </w:r>
      <w:r w:rsidRPr="006D0C23">
        <w:tab/>
        <w:t>коэффициент плотности застройки - 0,8;</w:t>
      </w:r>
    </w:p>
    <w:p w:rsidR="006D0C23" w:rsidRPr="00534DD5" w:rsidRDefault="006D0C23" w:rsidP="006442BB">
      <w:pPr>
        <w:widowControl w:val="0"/>
        <w:autoSpaceDE w:val="0"/>
        <w:autoSpaceDN w:val="0"/>
        <w:adjustRightInd w:val="0"/>
        <w:ind w:firstLine="709"/>
        <w:jc w:val="both"/>
      </w:pPr>
    </w:p>
    <w:p w:rsidR="00291EFA" w:rsidRPr="003B198F" w:rsidRDefault="00291EFA" w:rsidP="006442BB">
      <w:pPr>
        <w:pStyle w:val="39"/>
      </w:pPr>
      <w:r w:rsidRPr="003B198F">
        <w:t xml:space="preserve">Статья </w:t>
      </w:r>
      <w:r w:rsidR="00E641B3">
        <w:t>29</w:t>
      </w:r>
      <w:r w:rsidRPr="003B198F">
        <w:t>. Градостроительные регламенты. Общественно деловая зона - "О".</w:t>
      </w:r>
      <w:bookmarkEnd w:id="268"/>
      <w:bookmarkEnd w:id="269"/>
    </w:p>
    <w:p w:rsidR="007F5C2E" w:rsidRPr="003B198F" w:rsidRDefault="007F5C2E" w:rsidP="00506E09">
      <w:pPr>
        <w:widowControl w:val="0"/>
        <w:autoSpaceDE w:val="0"/>
        <w:ind w:firstLine="709"/>
        <w:contextualSpacing/>
        <w:jc w:val="both"/>
        <w:rPr>
          <w:rFonts w:cs="Times New Roman"/>
        </w:rPr>
      </w:pPr>
      <w:r w:rsidRPr="003B198F">
        <w:rPr>
          <w:rFonts w:cs="Times New Roman"/>
        </w:rPr>
        <w:t>Общественно-деловые зоны предназначены для размещения объектов здравоохранения, культуры, торговли, общественного питания, социального и культурно- бытового обслуживания, предпринимательской деятельности, а также учреждений среднего профессионального и высшего образования, административных, научно-исследовательских, учреждений, культовых объектов, центров деловой, финансовой и общественной активности, стоянок автомобильного транспорта и иных зданий и сооружений общегородского и областного значения. Развитие, реконструкция зоны осуществляются на основании проекта планировки и действующего законодательства.</w:t>
      </w:r>
    </w:p>
    <w:p w:rsidR="00D26EAD" w:rsidRPr="003B198F" w:rsidRDefault="00D26EAD" w:rsidP="00540810">
      <w:pPr>
        <w:pStyle w:val="40"/>
        <w:numPr>
          <w:ilvl w:val="0"/>
          <w:numId w:val="0"/>
        </w:numPr>
        <w:ind w:left="720"/>
      </w:pPr>
      <w:r w:rsidRPr="003B198F">
        <w:t xml:space="preserve">1. О1 - </w:t>
      </w:r>
      <w:r w:rsidR="00F042F1" w:rsidRPr="003B198F">
        <w:t>Многофункциональная общественно-деловая зона.</w:t>
      </w:r>
    </w:p>
    <w:tbl>
      <w:tblPr>
        <w:tblW w:w="9856" w:type="dxa"/>
        <w:tblInd w:w="62" w:type="dxa"/>
        <w:tblLayout w:type="fixed"/>
        <w:tblCellMar>
          <w:top w:w="75" w:type="dxa"/>
          <w:left w:w="0" w:type="dxa"/>
          <w:bottom w:w="75" w:type="dxa"/>
          <w:right w:w="0" w:type="dxa"/>
        </w:tblCellMar>
        <w:tblLook w:val="0000"/>
      </w:tblPr>
      <w:tblGrid>
        <w:gridCol w:w="1979"/>
        <w:gridCol w:w="7067"/>
        <w:gridCol w:w="810"/>
      </w:tblGrid>
      <w:tr w:rsidR="00D26EAD" w:rsidRPr="003B198F" w:rsidTr="008551D0">
        <w:trPr>
          <w:trHeight w:val="1078"/>
        </w:trPr>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Наименование вида разрешенного использования</w:t>
            </w:r>
          </w:p>
        </w:tc>
        <w:tc>
          <w:tcPr>
            <w:tcW w:w="7067"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Описание вида разрешенного использования</w:t>
            </w: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Код</w:t>
            </w:r>
          </w:p>
        </w:tc>
      </w:tr>
      <w:tr w:rsidR="00D26EAD" w:rsidRPr="003B198F" w:rsidTr="008551D0">
        <w:tc>
          <w:tcPr>
            <w:tcW w:w="9856"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b/>
                <w:sz w:val="22"/>
                <w:szCs w:val="22"/>
              </w:rPr>
            </w:pPr>
            <w:r w:rsidRPr="003B198F">
              <w:rPr>
                <w:b/>
                <w:sz w:val="22"/>
                <w:szCs w:val="22"/>
              </w:rPr>
              <w:t>Основные виды разрешенного использования</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8"/>
            </w:pPr>
            <w:bookmarkStart w:id="272" w:name="sub_1030"/>
            <w:r>
              <w:t xml:space="preserve">Общественное </w:t>
            </w:r>
            <w:r>
              <w:lastRenderedPageBreak/>
              <w:t>использование объектов капитального строительства</w:t>
            </w:r>
            <w:bookmarkEnd w:id="272"/>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lastRenderedPageBreak/>
              <w:t xml:space="preserve">Размещение объектов капитального строительства в целях </w:t>
            </w:r>
            <w:r>
              <w:lastRenderedPageBreak/>
              <w:t>обеспечения удовлетворения бытовых, социальных и духовных потребностей человека.</w:t>
            </w:r>
          </w:p>
          <w:p w:rsidR="005C7CF7" w:rsidRDefault="005C7CF7" w:rsidP="005C7CF7">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Pr>
                  <w:rStyle w:val="affffff3"/>
                </w:rPr>
                <w:t>кодами 3.1-3.10.2</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lastRenderedPageBreak/>
              <w:t>3.0</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a"/>
            </w:pPr>
            <w:bookmarkStart w:id="273" w:name="sub_1312"/>
            <w:r>
              <w:lastRenderedPageBreak/>
              <w:t>Административные здания организаций, обеспечивающих предоставление коммунальных услуг</w:t>
            </w:r>
            <w:bookmarkEnd w:id="273"/>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Размещение зданий, предназначенных для приема физических и юридических лиц в связи с предоставлением им коммунальных услуг</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3.1.2</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a"/>
            </w:pPr>
            <w:r>
              <w:t>Оказание услуг связи</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3.2.3</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8"/>
            </w:pPr>
            <w:r>
              <w:t>Бытовое обслуживание</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3.3</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8"/>
            </w:pPr>
            <w:bookmarkStart w:id="274" w:name="sub_1038"/>
            <w:r>
              <w:t>Общественное управление</w:t>
            </w:r>
            <w:bookmarkEnd w:id="274"/>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ff3"/>
                </w:rPr>
                <w:t>кодами 3.8.1-3.8.2</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3.8</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8"/>
            </w:pPr>
            <w:bookmarkStart w:id="275" w:name="sub_1041"/>
            <w:r>
              <w:t>Деловое управление</w:t>
            </w:r>
            <w:bookmarkEnd w:id="275"/>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4.1</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8"/>
            </w:pPr>
            <w:bookmarkStart w:id="276" w:name="sub_1042"/>
            <w:r>
              <w:t>Объекты торговли (торговые центры, торгово-развлекательные центры (комплексы)</w:t>
            </w:r>
            <w:bookmarkEnd w:id="276"/>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Pr>
                  <w:rStyle w:val="affffff3"/>
                </w:rPr>
                <w:t>кодами 4.5 - 4.8.2</w:t>
              </w:r>
            </w:hyperlink>
            <w:r>
              <w:t>;</w:t>
            </w:r>
          </w:p>
          <w:p w:rsidR="005C7CF7" w:rsidRDefault="005C7CF7" w:rsidP="005C7CF7">
            <w:pPr>
              <w:pStyle w:val="affffff8"/>
            </w:pPr>
            <w:r>
              <w:t>размещение гаражей и (или) стоянок для автомобилей сотрудников и посетителей торгового центра</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4.2</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8"/>
            </w:pPr>
            <w:r>
              <w:t>Рынки</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C7CF7" w:rsidRDefault="005C7CF7" w:rsidP="005C7CF7">
            <w:pPr>
              <w:pStyle w:val="affffff8"/>
            </w:pPr>
            <w:r>
              <w:t>размещение гаражей и (или) стоянок для автомобилей сотрудников и посетителей рынка</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4.3</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8"/>
            </w:pPr>
            <w:r>
              <w:t>Магазины</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4.4</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8"/>
            </w:pPr>
            <w:bookmarkStart w:id="277" w:name="sub_1045"/>
            <w:r>
              <w:lastRenderedPageBreak/>
              <w:t>Банковская и страховая деятельность</w:t>
            </w:r>
            <w:bookmarkEnd w:id="277"/>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4.5</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8"/>
            </w:pPr>
            <w:r>
              <w:t>Общественное питание</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4.6</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8"/>
            </w:pPr>
            <w:r>
              <w:t>Гостиничное обслуживание</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4.7</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a"/>
            </w:pPr>
            <w:bookmarkStart w:id="278" w:name="sub_1481"/>
            <w:r>
              <w:t>Развлекательные мероприятия</w:t>
            </w:r>
            <w:bookmarkEnd w:id="278"/>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4.8.1</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a"/>
            </w:pPr>
            <w:r>
              <w:t>Улично-дорожная сеть</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C7CF7" w:rsidRDefault="005C7CF7" w:rsidP="005C7CF7">
            <w:pPr>
              <w:pStyle w:val="affffff8"/>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3"/>
                </w:rPr>
                <w:t>кодами 2.7.1</w:t>
              </w:r>
            </w:hyperlink>
            <w:r>
              <w:t xml:space="preserve">, </w:t>
            </w:r>
            <w:hyperlink w:anchor="sub_1049" w:history="1">
              <w:r>
                <w:rPr>
                  <w:rStyle w:val="affffff3"/>
                </w:rPr>
                <w:t>4.9</w:t>
              </w:r>
            </w:hyperlink>
            <w:r>
              <w:t xml:space="preserve">, </w:t>
            </w:r>
            <w:hyperlink w:anchor="sub_1723" w:history="1">
              <w:r>
                <w:rPr>
                  <w:rStyle w:val="affffff3"/>
                </w:rPr>
                <w:t>7.2.3</w:t>
              </w:r>
            </w:hyperlink>
            <w:r>
              <w:t>, а также некапитальных сооружений, предназначенных для охраны транспортных средств</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12.0.1</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a"/>
            </w:pPr>
            <w:r>
              <w:t>Благоустройство территории</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12.0.2</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a"/>
            </w:pPr>
            <w:r>
              <w:t>Улично-дорожная сеть</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C7CF7" w:rsidRDefault="005C7CF7" w:rsidP="005C7CF7">
            <w:pPr>
              <w:pStyle w:val="affffff8"/>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3"/>
                </w:rPr>
                <w:t>кодами 2.7.1</w:t>
              </w:r>
            </w:hyperlink>
            <w:r>
              <w:t xml:space="preserve">, </w:t>
            </w:r>
            <w:hyperlink w:anchor="sub_1049" w:history="1">
              <w:r>
                <w:rPr>
                  <w:rStyle w:val="affffff3"/>
                </w:rPr>
                <w:t>4.9</w:t>
              </w:r>
            </w:hyperlink>
            <w:r>
              <w:t xml:space="preserve">, </w:t>
            </w:r>
            <w:hyperlink w:anchor="sub_1723" w:history="1">
              <w:r>
                <w:rPr>
                  <w:rStyle w:val="affffff3"/>
                </w:rPr>
                <w:t>7.2.3</w:t>
              </w:r>
            </w:hyperlink>
            <w:r>
              <w:t>, а также некапитальных сооружений, предназначенных для охраны транспортных средств</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12.0.1</w:t>
            </w:r>
          </w:p>
        </w:tc>
      </w:tr>
      <w:tr w:rsidR="00D26EAD" w:rsidRPr="003B198F" w:rsidTr="008551D0">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b/>
                <w:sz w:val="22"/>
                <w:szCs w:val="22"/>
              </w:rPr>
              <w:t>Вспомогательные виды разрешенного использования</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a"/>
            </w:pPr>
            <w:bookmarkStart w:id="279" w:name="sub_1027"/>
            <w:r>
              <w:t>Обслуживание жилой застройки</w:t>
            </w:r>
            <w:bookmarkEnd w:id="279"/>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Pr>
                  <w:rStyle w:val="affffff3"/>
                </w:rPr>
                <w:t>кодами 3.1</w:t>
              </w:r>
            </w:hyperlink>
            <w:r>
              <w:t xml:space="preserve">, </w:t>
            </w:r>
            <w:hyperlink w:anchor="sub_1032" w:history="1">
              <w:r>
                <w:rPr>
                  <w:rStyle w:val="affffff3"/>
                </w:rPr>
                <w:t>3.2</w:t>
              </w:r>
            </w:hyperlink>
            <w:r>
              <w:t xml:space="preserve">, </w:t>
            </w:r>
            <w:hyperlink w:anchor="sub_1033" w:history="1">
              <w:r>
                <w:rPr>
                  <w:rStyle w:val="affffff3"/>
                </w:rPr>
                <w:t>3.3</w:t>
              </w:r>
            </w:hyperlink>
            <w:r>
              <w:t xml:space="preserve">, </w:t>
            </w:r>
            <w:hyperlink w:anchor="sub_1034" w:history="1">
              <w:r>
                <w:rPr>
                  <w:rStyle w:val="affffff3"/>
                </w:rPr>
                <w:t>3.4</w:t>
              </w:r>
            </w:hyperlink>
            <w:r>
              <w:t xml:space="preserve">, </w:t>
            </w:r>
            <w:hyperlink w:anchor="sub_10341" w:history="1">
              <w:r>
                <w:rPr>
                  <w:rStyle w:val="affffff3"/>
                </w:rPr>
                <w:t>3.4.1</w:t>
              </w:r>
            </w:hyperlink>
            <w:r>
              <w:t xml:space="preserve">, </w:t>
            </w:r>
            <w:hyperlink w:anchor="sub_10351" w:history="1">
              <w:r>
                <w:rPr>
                  <w:rStyle w:val="affffff3"/>
                </w:rPr>
                <w:t>3.5.1</w:t>
              </w:r>
            </w:hyperlink>
            <w:r>
              <w:t xml:space="preserve">, </w:t>
            </w:r>
            <w:hyperlink w:anchor="sub_1036" w:history="1">
              <w:r>
                <w:rPr>
                  <w:rStyle w:val="affffff3"/>
                </w:rPr>
                <w:t>3.6</w:t>
              </w:r>
            </w:hyperlink>
            <w:r>
              <w:t xml:space="preserve">, </w:t>
            </w:r>
            <w:hyperlink w:anchor="sub_1037" w:history="1">
              <w:r>
                <w:rPr>
                  <w:rStyle w:val="affffff3"/>
                </w:rPr>
                <w:t>3.7</w:t>
              </w:r>
            </w:hyperlink>
            <w:r>
              <w:t xml:space="preserve">, </w:t>
            </w:r>
            <w:hyperlink w:anchor="sub_103101" w:history="1">
              <w:r>
                <w:rPr>
                  <w:rStyle w:val="affffff3"/>
                </w:rPr>
                <w:t>3.10.1</w:t>
              </w:r>
            </w:hyperlink>
            <w:r>
              <w:t xml:space="preserve">, </w:t>
            </w:r>
            <w:hyperlink w:anchor="sub_1041" w:history="1">
              <w:r>
                <w:rPr>
                  <w:rStyle w:val="affffff3"/>
                </w:rPr>
                <w:t>4.1</w:t>
              </w:r>
            </w:hyperlink>
            <w:r>
              <w:t xml:space="preserve">, </w:t>
            </w:r>
            <w:hyperlink w:anchor="sub_1043" w:history="1">
              <w:r>
                <w:rPr>
                  <w:rStyle w:val="affffff3"/>
                </w:rPr>
                <w:t>4.3</w:t>
              </w:r>
            </w:hyperlink>
            <w:r>
              <w:t xml:space="preserve">, </w:t>
            </w:r>
            <w:hyperlink w:anchor="sub_1044" w:history="1">
              <w:r>
                <w:rPr>
                  <w:rStyle w:val="affffff3"/>
                </w:rPr>
                <w:t>4.4</w:t>
              </w:r>
            </w:hyperlink>
            <w:r>
              <w:t xml:space="preserve">, </w:t>
            </w:r>
            <w:hyperlink w:anchor="sub_1046" w:history="1">
              <w:r>
                <w:rPr>
                  <w:rStyle w:val="affffff3"/>
                </w:rPr>
                <w:t>4.6</w:t>
              </w:r>
            </w:hyperlink>
            <w:r>
              <w:t xml:space="preserve">, </w:t>
            </w:r>
            <w:hyperlink w:anchor="sub_1512" w:history="1">
              <w:r>
                <w:rPr>
                  <w:rStyle w:val="affffff3"/>
                </w:rPr>
                <w:t>5.1.2</w:t>
              </w:r>
            </w:hyperlink>
            <w:r>
              <w:t xml:space="preserve">, </w:t>
            </w:r>
            <w:hyperlink w:anchor="sub_1513" w:history="1">
              <w:r>
                <w:rPr>
                  <w:rStyle w:val="affffff3"/>
                </w:rPr>
                <w:t>5.1.3</w:t>
              </w:r>
            </w:hyperlink>
            <w:r>
              <w:t xml:space="preserve">, если их размещение необходимо для обслуживания жилой застройки, а также связано с проживанием граждан, не причиняет </w:t>
            </w:r>
            <w:r>
              <w:lastRenderedPageBreak/>
              <w:t>вреда окружающей среде и санитарному благополучию, не нарушает права жителей, не требует установления санитарной зоны</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lastRenderedPageBreak/>
              <w:t>2.7</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8"/>
            </w:pPr>
            <w:r>
              <w:lastRenderedPageBreak/>
              <w:t>Коммунальное обслуживание</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3.1</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a"/>
            </w:pPr>
            <w:r>
              <w:t>Предоставление коммунальных услуг</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3.1.1</w:t>
            </w:r>
          </w:p>
        </w:tc>
      </w:tr>
      <w:tr w:rsidR="00D26EAD" w:rsidRPr="003B198F" w:rsidTr="008551D0">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b/>
                <w:sz w:val="22"/>
                <w:szCs w:val="22"/>
              </w:rPr>
              <w:t>Условно разрешенные виды использования</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8"/>
            </w:pPr>
            <w:bookmarkStart w:id="280" w:name="sub_1020"/>
            <w:r>
              <w:t>Жилая застройка</w:t>
            </w:r>
            <w:bookmarkEnd w:id="280"/>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5C7CF7" w:rsidRDefault="005C7CF7" w:rsidP="005C7CF7">
            <w:pPr>
              <w:pStyle w:val="affffff8"/>
            </w:pPr>
            <w:r>
              <w:t>- с целью извлечения предпринимательской выгоды из предоставления жилого помещения для временного проживания в них (гостиницы, дома отдыха);</w:t>
            </w:r>
          </w:p>
          <w:p w:rsidR="005C7CF7" w:rsidRDefault="005C7CF7" w:rsidP="005C7CF7">
            <w:pPr>
              <w:pStyle w:val="affffff8"/>
            </w:pPr>
            <w: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5C7CF7" w:rsidRDefault="005C7CF7" w:rsidP="005C7CF7">
            <w:pPr>
              <w:pStyle w:val="affffff8"/>
            </w:pPr>
            <w:r>
              <w:t>- как способ обеспечения непрерывности производства (вахтовые помещения, служебные жилые помещения на производственных объектах);</w:t>
            </w:r>
          </w:p>
          <w:p w:rsidR="005C7CF7" w:rsidRDefault="005C7CF7" w:rsidP="005C7CF7">
            <w:pPr>
              <w:pStyle w:val="affffff8"/>
            </w:pPr>
            <w:r>
              <w:t>- как способ обеспечения деятельности режимного учреждения (казармы, караульные помещения, места лишения свободы, содержания под стражей).</w:t>
            </w:r>
          </w:p>
          <w:p w:rsidR="005C7CF7" w:rsidRDefault="005C7CF7" w:rsidP="005C7CF7">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Pr>
                  <w:rStyle w:val="affffff3"/>
                </w:rPr>
                <w:t>кодами 2.1 - 2.3</w:t>
              </w:r>
            </w:hyperlink>
            <w:r>
              <w:t xml:space="preserve">, </w:t>
            </w:r>
            <w:hyperlink w:anchor="sub_1025" w:history="1">
              <w:r>
                <w:rPr>
                  <w:rStyle w:val="affffff3"/>
                </w:rPr>
                <w:t>2.5 - 2.7.1</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2.0</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a"/>
            </w:pPr>
            <w:bookmarkStart w:id="281" w:name="sub_1324"/>
            <w:r>
              <w:t>Общежития</w:t>
            </w:r>
            <w:bookmarkEnd w:id="281"/>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Pr>
                  <w:rStyle w:val="affffff3"/>
                </w:rPr>
                <w:t>кодом 4.7</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3.2.4</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8"/>
            </w:pPr>
            <w:bookmarkStart w:id="282" w:name="sub_1034"/>
            <w:r>
              <w:t>Здравоохранение</w:t>
            </w:r>
            <w:bookmarkEnd w:id="282"/>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Pr>
                  <w:rStyle w:val="affffff3"/>
                </w:rPr>
                <w:t>кодами 3.4.1 - 3.4.2</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3.4</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8"/>
            </w:pPr>
            <w:bookmarkStart w:id="283" w:name="sub_1035"/>
            <w:r>
              <w:t>Образование и просвещение</w:t>
            </w:r>
            <w:bookmarkEnd w:id="283"/>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Pr>
                  <w:rStyle w:val="affffff3"/>
                </w:rPr>
                <w:t xml:space="preserve">кодами 3.5.1 - </w:t>
              </w:r>
              <w:r>
                <w:rPr>
                  <w:rStyle w:val="affffff3"/>
                </w:rPr>
                <w:lastRenderedPageBreak/>
                <w:t>3.5.2</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lastRenderedPageBreak/>
              <w:t>3.5</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8"/>
            </w:pPr>
            <w:bookmarkStart w:id="284" w:name="sub_1036"/>
            <w:r>
              <w:lastRenderedPageBreak/>
              <w:t>Культурное развитие</w:t>
            </w:r>
            <w:bookmarkEnd w:id="284"/>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Pr>
                  <w:rStyle w:val="affffff3"/>
                </w:rPr>
                <w:t>кодами 3.6.1-3.6.3</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3.6</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8"/>
            </w:pPr>
            <w:bookmarkStart w:id="285" w:name="sub_10310"/>
            <w:r>
              <w:t>Ветеринарное обслуживание</w:t>
            </w:r>
            <w:bookmarkEnd w:id="285"/>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3"/>
                </w:rPr>
                <w:t>кодами 3.10.1 - 3.10.2</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3.10</w:t>
            </w:r>
          </w:p>
        </w:tc>
      </w:tr>
    </w:tbl>
    <w:p w:rsidR="00151B1B" w:rsidRDefault="00151B1B" w:rsidP="00151B1B">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151B1B" w:rsidRDefault="00151B1B" w:rsidP="00151B1B">
      <w:pPr>
        <w:widowControl w:val="0"/>
        <w:autoSpaceDE w:val="0"/>
        <w:autoSpaceDN w:val="0"/>
        <w:adjustRightInd w:val="0"/>
        <w:ind w:firstLine="709"/>
        <w:contextualSpacing/>
        <w:jc w:val="both"/>
        <w:rPr>
          <w:b/>
        </w:rPr>
      </w:pPr>
    </w:p>
    <w:p w:rsidR="00151B1B" w:rsidRDefault="00151B1B" w:rsidP="00151B1B">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151B1B" w:rsidRPr="00290AA9" w:rsidRDefault="00151B1B" w:rsidP="00151B1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151B1B" w:rsidRDefault="00151B1B" w:rsidP="00151B1B">
      <w:pPr>
        <w:widowControl w:val="0"/>
        <w:autoSpaceDE w:val="0"/>
        <w:autoSpaceDN w:val="0"/>
        <w:adjustRightInd w:val="0"/>
        <w:ind w:firstLine="709"/>
        <w:contextualSpacing/>
        <w:jc w:val="both"/>
        <w:rPr>
          <w:u w:val="single"/>
        </w:rPr>
      </w:pPr>
    </w:p>
    <w:p w:rsidR="00151B1B" w:rsidRDefault="00151B1B" w:rsidP="00151B1B">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151B1B" w:rsidRPr="00290AA9" w:rsidRDefault="00151B1B" w:rsidP="00151B1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151B1B" w:rsidRDefault="00151B1B" w:rsidP="00151B1B">
      <w:pPr>
        <w:widowControl w:val="0"/>
        <w:autoSpaceDE w:val="0"/>
        <w:autoSpaceDN w:val="0"/>
        <w:adjustRightInd w:val="0"/>
        <w:ind w:firstLine="709"/>
        <w:contextualSpacing/>
        <w:jc w:val="both"/>
      </w:pPr>
    </w:p>
    <w:p w:rsidR="00151B1B" w:rsidRDefault="00151B1B" w:rsidP="00151B1B">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151B1B" w:rsidRDefault="00151B1B" w:rsidP="00151B1B">
      <w:pPr>
        <w:widowControl w:val="0"/>
        <w:autoSpaceDE w:val="0"/>
        <w:autoSpaceDN w:val="0"/>
        <w:adjustRightInd w:val="0"/>
        <w:ind w:firstLine="709"/>
        <w:contextualSpacing/>
        <w:jc w:val="both"/>
      </w:pPr>
      <w:r>
        <w:t>-30м.</w:t>
      </w:r>
    </w:p>
    <w:p w:rsidR="00151B1B" w:rsidRDefault="00151B1B" w:rsidP="00151B1B">
      <w:pPr>
        <w:widowControl w:val="0"/>
        <w:autoSpaceDE w:val="0"/>
        <w:autoSpaceDN w:val="0"/>
        <w:adjustRightInd w:val="0"/>
        <w:ind w:firstLine="709"/>
        <w:contextualSpacing/>
        <w:jc w:val="both"/>
      </w:pPr>
    </w:p>
    <w:p w:rsidR="00151B1B" w:rsidRDefault="00151B1B" w:rsidP="005C7CF7">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5C7CF7" w:rsidRPr="005C7CF7" w:rsidRDefault="005C7CF7" w:rsidP="005C7CF7">
      <w:pPr>
        <w:widowControl w:val="0"/>
        <w:autoSpaceDE w:val="0"/>
        <w:autoSpaceDN w:val="0"/>
        <w:adjustRightInd w:val="0"/>
        <w:ind w:firstLine="567"/>
        <w:jc w:val="both"/>
      </w:pPr>
      <w:r w:rsidRPr="005C7CF7">
        <w:t>-</w:t>
      </w:r>
      <w:r w:rsidRPr="005C7CF7">
        <w:tab/>
        <w:t xml:space="preserve">коэффициент застройки – 1,0; </w:t>
      </w:r>
    </w:p>
    <w:p w:rsidR="005C7CF7" w:rsidRPr="005C7CF7" w:rsidRDefault="005C7CF7" w:rsidP="005C7CF7">
      <w:pPr>
        <w:widowControl w:val="0"/>
        <w:autoSpaceDE w:val="0"/>
        <w:autoSpaceDN w:val="0"/>
        <w:adjustRightInd w:val="0"/>
        <w:ind w:firstLine="567"/>
        <w:jc w:val="both"/>
      </w:pPr>
      <w:r w:rsidRPr="005C7CF7">
        <w:t>-</w:t>
      </w:r>
      <w:r w:rsidRPr="005C7CF7">
        <w:tab/>
        <w:t>коэффициент плотности застройки – 3,0;</w:t>
      </w:r>
    </w:p>
    <w:p w:rsidR="00D26EAD" w:rsidRPr="003B198F" w:rsidRDefault="00F042F1" w:rsidP="00540810">
      <w:pPr>
        <w:pStyle w:val="40"/>
        <w:numPr>
          <w:ilvl w:val="0"/>
          <w:numId w:val="0"/>
        </w:numPr>
        <w:ind w:left="720"/>
      </w:pPr>
      <w:r w:rsidRPr="003B198F">
        <w:t>2. О2</w:t>
      </w:r>
      <w:r w:rsidR="00540810">
        <w:t>-</w:t>
      </w:r>
      <w:r w:rsidRPr="003B198F">
        <w:t>Зона специализированной общественной застройки.</w:t>
      </w:r>
    </w:p>
    <w:tbl>
      <w:tblPr>
        <w:tblW w:w="9923" w:type="dxa"/>
        <w:tblInd w:w="62" w:type="dxa"/>
        <w:tblLayout w:type="fixed"/>
        <w:tblCellMar>
          <w:top w:w="75" w:type="dxa"/>
          <w:left w:w="0" w:type="dxa"/>
          <w:bottom w:w="75" w:type="dxa"/>
          <w:right w:w="0" w:type="dxa"/>
        </w:tblCellMar>
        <w:tblLook w:val="000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bookmarkStart w:id="286" w:name="sub_1032"/>
            <w:r>
              <w:t>Социальное обслуживание</w:t>
            </w:r>
            <w:bookmarkEnd w:id="286"/>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Pr>
                  <w:rStyle w:val="affffff3"/>
                </w:rPr>
                <w:t>кодами 3.2.1 - 3.2.4</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3.2</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r>
              <w:t>Дома социального обслуживания</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зданий, предназначенных для размещения домов престарелых, домов ребенка, детских домов, пунктов ночлега для бездомных граждан;</w:t>
            </w:r>
          </w:p>
          <w:p w:rsidR="00770F67" w:rsidRDefault="00770F67" w:rsidP="00770F67">
            <w:pPr>
              <w:pStyle w:val="affffff8"/>
            </w:pPr>
            <w:r>
              <w:t>размещение объектов капитального строительства для временного размещения вынужденных переселенцев, лиц, признанных беженцами</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3.2.1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bookmarkStart w:id="287" w:name="sub_1322"/>
            <w:r>
              <w:lastRenderedPageBreak/>
              <w:t>Оказание социальной помощи населению</w:t>
            </w:r>
            <w:bookmarkEnd w:id="287"/>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3.2.2</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r>
              <w:t>Оказание услуг связи</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3.2.3</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r>
              <w:t>Общежития</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Pr>
                  <w:rStyle w:val="affffff3"/>
                </w:rPr>
                <w:t>кодом 4.7</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3.2.4</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r>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3.3</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r>
              <w:t>Здравоохранение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Pr>
                  <w:rStyle w:val="affffff3"/>
                </w:rPr>
                <w:t>кодами 3.4.1 - 3.4.2</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3.4</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r>
              <w:t>Амбулаторно-поликлиническое обслуживание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3.4.1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r>
              <w:t>Стационарное медицинское обслуживание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70F67" w:rsidRDefault="00770F67" w:rsidP="00770F67">
            <w:pPr>
              <w:pStyle w:val="affffff8"/>
            </w:pPr>
            <w:r>
              <w:t>размещение станций скорой помощи;</w:t>
            </w:r>
          </w:p>
          <w:p w:rsidR="00770F67" w:rsidRDefault="00770F67" w:rsidP="00770F67">
            <w:pPr>
              <w:pStyle w:val="affffff8"/>
            </w:pPr>
            <w:r>
              <w:t>размещение площадок санитарной авиации</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3.4.2</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bookmarkStart w:id="288" w:name="sub_10343"/>
            <w:r>
              <w:t>Медицинские организации особого назначения</w:t>
            </w:r>
            <w:bookmarkEnd w:id="288"/>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3.4.3</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r>
              <w:t>Дошкольное, начальное и среднее общее образование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w:t>
            </w:r>
            <w:r>
              <w:lastRenderedPageBreak/>
              <w:t>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lastRenderedPageBreak/>
              <w:t>3.5.1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bookmarkStart w:id="289" w:name="sub_10352"/>
            <w:r>
              <w:lastRenderedPageBreak/>
              <w:t>Среднее и высшее профессиональное образование</w:t>
            </w:r>
            <w:bookmarkEnd w:id="289"/>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3.5.2</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r>
              <w:t>Культурное развитие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Pr>
                  <w:rStyle w:val="affffff3"/>
                </w:rPr>
                <w:t>кодами 3.6.1-3.6.3</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3.6</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r>
              <w:t>Объекты культурно-досуговой деятельности</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3.6.1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r>
              <w:t>Парки культуры и отдыха</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парков культуры и отдыха</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3.6.2</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bookmarkStart w:id="290" w:name="sub_1363"/>
            <w:r>
              <w:t>Цирки и зверинцы</w:t>
            </w:r>
            <w:bookmarkEnd w:id="290"/>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3.6.3</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bookmarkStart w:id="291" w:name="sub_1037"/>
            <w:r>
              <w:t>Религиозное использование</w:t>
            </w:r>
            <w:bookmarkEnd w:id="291"/>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Pr>
                  <w:rStyle w:val="affffff3"/>
                </w:rPr>
                <w:t>кодами 3.7.1-3.7.2</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3.7</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r>
              <w:t>Осуществление религиозных обрядов</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3.7.1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bookmarkStart w:id="292" w:name="sub_1372"/>
            <w:r>
              <w:t>Религиозное управление и образование</w:t>
            </w:r>
            <w:bookmarkEnd w:id="292"/>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3.7.2</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r>
              <w:t>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3"/>
                </w:rPr>
                <w:t xml:space="preserve">кодами 3.10.1 - </w:t>
              </w:r>
              <w:r>
                <w:rPr>
                  <w:rStyle w:val="affffff3"/>
                </w:rPr>
                <w:lastRenderedPageBreak/>
                <w:t>3.10.2</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lastRenderedPageBreak/>
              <w:t>3.10</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r>
              <w:lastRenderedPageBreak/>
              <w:t>Амбулаторное 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объектов капитального строительства, предназначенных для оказания ветеринарных услуг без содержания животных</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3.10.1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r>
              <w:t>Магазины</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4.4</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4.6</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r>
              <w:t>Гостиничное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4.7</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bookmarkStart w:id="293" w:name="sub_1051"/>
            <w:r>
              <w:t>Спорт</w:t>
            </w:r>
            <w:bookmarkEnd w:id="293"/>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Pr>
                  <w:rStyle w:val="affffff3"/>
                </w:rPr>
                <w:t>кодами 5.1.1 - 5.1.7</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5.1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r>
              <w:t>Обеспечение спортивно-зрелищных мероприятий</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5.1.1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r>
              <w:t>Обеспечение занятий спортом в помещениях</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спортивных клубов, спортивных залов, бассейнов, физкультурно-оздоровительных комплексов в зданиях и сооружениях</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5.1.2</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r>
              <w:t>Площадки для занятий спортом</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5.1.3</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r>
              <w:t>Оборудованные площадки для занятий спортом</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5.1.4</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Земельные участки общего пользования.</w:t>
            </w:r>
          </w:p>
          <w:p w:rsidR="00770F67" w:rsidRDefault="00770F67" w:rsidP="00770F67">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12.0</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r>
              <w:t>Улично-дорожная сеть</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70F67" w:rsidRDefault="00770F67" w:rsidP="00770F67">
            <w:pPr>
              <w:pStyle w:val="affffff8"/>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3"/>
                </w:rPr>
                <w:t>кодами 2.7.1</w:t>
              </w:r>
            </w:hyperlink>
            <w:r>
              <w:t xml:space="preserve">, </w:t>
            </w:r>
            <w:hyperlink w:anchor="sub_1049" w:history="1">
              <w:r>
                <w:rPr>
                  <w:rStyle w:val="affffff3"/>
                </w:rPr>
                <w:t>4.9</w:t>
              </w:r>
            </w:hyperlink>
            <w:r>
              <w:t xml:space="preserve">, </w:t>
            </w:r>
            <w:hyperlink w:anchor="sub_1723" w:history="1">
              <w:r>
                <w:rPr>
                  <w:rStyle w:val="affffff3"/>
                </w:rPr>
                <w:t>7.2.3</w:t>
              </w:r>
            </w:hyperlink>
            <w:r>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12.0.1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r>
              <w:lastRenderedPageBreak/>
              <w:t>Благоустройство территории</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12.0.2</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r>
              <w:t>Хранение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2.7.1</w:t>
            </w:r>
          </w:p>
        </w:tc>
      </w:tr>
      <w:tr w:rsidR="005C7CF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8"/>
            </w:pPr>
            <w:r>
              <w:t>Общественное использование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Размещение объектов капитального строительства в целях обеспечения удовлетворения бытовых, социальных и духовных потребностей человека.</w:t>
            </w:r>
          </w:p>
          <w:p w:rsidR="005C7CF7" w:rsidRDefault="005C7CF7" w:rsidP="005C7CF7">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Pr>
                  <w:rStyle w:val="affffff3"/>
                </w:rPr>
                <w:t>кодами 3.1-3.10.2</w:t>
              </w:r>
            </w:hyperlink>
          </w:p>
        </w:tc>
        <w:tc>
          <w:tcPr>
            <w:tcW w:w="851"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3.0</w:t>
            </w:r>
          </w:p>
        </w:tc>
      </w:tr>
      <w:tr w:rsidR="005C7CF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8"/>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3.1</w:t>
            </w:r>
          </w:p>
        </w:tc>
      </w:tr>
      <w:tr w:rsidR="005C7CF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a"/>
            </w:pPr>
            <w:r>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1"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t>3.1.1</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5C7CF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8"/>
            </w:pPr>
            <w:r>
              <w:t>Жилая застройка</w:t>
            </w:r>
          </w:p>
        </w:tc>
        <w:tc>
          <w:tcPr>
            <w:tcW w:w="6945"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pPr>
            <w: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5C7CF7" w:rsidRDefault="005C7CF7" w:rsidP="005C7CF7">
            <w:pPr>
              <w:pStyle w:val="affffff8"/>
            </w:pPr>
            <w:r>
              <w:t>- с целью извлечения предпринимательской выгоды из предоставления жилого помещения для временного проживания в них (гостиницы, дома отдыха);</w:t>
            </w:r>
          </w:p>
          <w:p w:rsidR="005C7CF7" w:rsidRDefault="005C7CF7" w:rsidP="005C7CF7">
            <w:pPr>
              <w:pStyle w:val="affffff8"/>
            </w:pPr>
            <w: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5C7CF7" w:rsidRDefault="005C7CF7" w:rsidP="005C7CF7">
            <w:pPr>
              <w:pStyle w:val="affffff8"/>
            </w:pPr>
            <w:r>
              <w:t>- как способ обеспечения непрерывности производства (вахтовые помещения, служебные жилые помещения на производственных объектах);</w:t>
            </w:r>
          </w:p>
          <w:p w:rsidR="005C7CF7" w:rsidRDefault="005C7CF7" w:rsidP="005C7CF7">
            <w:pPr>
              <w:pStyle w:val="affffff8"/>
            </w:pPr>
            <w:r>
              <w:t xml:space="preserve">- как способ обеспечения деятельности режимного учреждения </w:t>
            </w:r>
            <w:r>
              <w:lastRenderedPageBreak/>
              <w:t>(казармы, караульные помещения, места лишения свободы, содержания под стражей).</w:t>
            </w:r>
          </w:p>
          <w:p w:rsidR="005C7CF7" w:rsidRDefault="005C7CF7" w:rsidP="005C7CF7">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Pr>
                  <w:rStyle w:val="affffff3"/>
                </w:rPr>
                <w:t>кодами 2.1 - 2.3</w:t>
              </w:r>
            </w:hyperlink>
            <w:r>
              <w:t xml:space="preserve">, </w:t>
            </w:r>
            <w:hyperlink w:anchor="sub_1025" w:history="1">
              <w:r>
                <w:rPr>
                  <w:rStyle w:val="affffff3"/>
                </w:rPr>
                <w:t>2.5 - 2.7.1</w:t>
              </w:r>
            </w:hyperlink>
          </w:p>
        </w:tc>
        <w:tc>
          <w:tcPr>
            <w:tcW w:w="851"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8"/>
              <w:jc w:val="center"/>
            </w:pPr>
            <w:r>
              <w:lastRenderedPageBreak/>
              <w:t>2.0</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r>
              <w:lastRenderedPageBreak/>
              <w:t>Обслуживание жилой застройки</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Pr>
                  <w:rStyle w:val="affffff3"/>
                </w:rPr>
                <w:t>кодами 3.1</w:t>
              </w:r>
            </w:hyperlink>
            <w:r>
              <w:t xml:space="preserve">, </w:t>
            </w:r>
            <w:hyperlink w:anchor="sub_1032" w:history="1">
              <w:r>
                <w:rPr>
                  <w:rStyle w:val="affffff3"/>
                </w:rPr>
                <w:t>3.2</w:t>
              </w:r>
            </w:hyperlink>
            <w:r>
              <w:t xml:space="preserve">, </w:t>
            </w:r>
            <w:hyperlink w:anchor="sub_1033" w:history="1">
              <w:r>
                <w:rPr>
                  <w:rStyle w:val="affffff3"/>
                </w:rPr>
                <w:t>3.3</w:t>
              </w:r>
            </w:hyperlink>
            <w:r>
              <w:t xml:space="preserve">, </w:t>
            </w:r>
            <w:hyperlink w:anchor="sub_1034" w:history="1">
              <w:r>
                <w:rPr>
                  <w:rStyle w:val="affffff3"/>
                </w:rPr>
                <w:t>3.4</w:t>
              </w:r>
            </w:hyperlink>
            <w:r>
              <w:t xml:space="preserve">, </w:t>
            </w:r>
            <w:hyperlink w:anchor="sub_10341" w:history="1">
              <w:r>
                <w:rPr>
                  <w:rStyle w:val="affffff3"/>
                </w:rPr>
                <w:t>3.4.1</w:t>
              </w:r>
            </w:hyperlink>
            <w:r>
              <w:t xml:space="preserve">, </w:t>
            </w:r>
            <w:hyperlink w:anchor="sub_10351" w:history="1">
              <w:r>
                <w:rPr>
                  <w:rStyle w:val="affffff3"/>
                </w:rPr>
                <w:t>3.5.1</w:t>
              </w:r>
            </w:hyperlink>
            <w:r>
              <w:t xml:space="preserve">, </w:t>
            </w:r>
            <w:hyperlink w:anchor="sub_1036" w:history="1">
              <w:r>
                <w:rPr>
                  <w:rStyle w:val="affffff3"/>
                </w:rPr>
                <w:t>3.6</w:t>
              </w:r>
            </w:hyperlink>
            <w:r>
              <w:t xml:space="preserve">, </w:t>
            </w:r>
            <w:hyperlink w:anchor="sub_1037" w:history="1">
              <w:r>
                <w:rPr>
                  <w:rStyle w:val="affffff3"/>
                </w:rPr>
                <w:t>3.7</w:t>
              </w:r>
            </w:hyperlink>
            <w:r>
              <w:t xml:space="preserve">, </w:t>
            </w:r>
            <w:hyperlink w:anchor="sub_103101" w:history="1">
              <w:r>
                <w:rPr>
                  <w:rStyle w:val="affffff3"/>
                </w:rPr>
                <w:t>3.10.1</w:t>
              </w:r>
            </w:hyperlink>
            <w:r>
              <w:t xml:space="preserve">, </w:t>
            </w:r>
            <w:hyperlink w:anchor="sub_1041" w:history="1">
              <w:r>
                <w:rPr>
                  <w:rStyle w:val="affffff3"/>
                </w:rPr>
                <w:t>4.1</w:t>
              </w:r>
            </w:hyperlink>
            <w:r>
              <w:t xml:space="preserve">, </w:t>
            </w:r>
            <w:hyperlink w:anchor="sub_1043" w:history="1">
              <w:r>
                <w:rPr>
                  <w:rStyle w:val="affffff3"/>
                </w:rPr>
                <w:t>4.3</w:t>
              </w:r>
            </w:hyperlink>
            <w:r>
              <w:t xml:space="preserve">, </w:t>
            </w:r>
            <w:hyperlink w:anchor="sub_1044" w:history="1">
              <w:r>
                <w:rPr>
                  <w:rStyle w:val="affffff3"/>
                </w:rPr>
                <w:t>4.4</w:t>
              </w:r>
            </w:hyperlink>
            <w:r>
              <w:t xml:space="preserve">, </w:t>
            </w:r>
            <w:hyperlink w:anchor="sub_1046" w:history="1">
              <w:r>
                <w:rPr>
                  <w:rStyle w:val="affffff3"/>
                </w:rPr>
                <w:t>4.6</w:t>
              </w:r>
            </w:hyperlink>
            <w:r>
              <w:t xml:space="preserve">, </w:t>
            </w:r>
            <w:hyperlink w:anchor="sub_1512" w:history="1">
              <w:r>
                <w:rPr>
                  <w:rStyle w:val="affffff3"/>
                </w:rPr>
                <w:t>5.1.2</w:t>
              </w:r>
            </w:hyperlink>
            <w:r>
              <w:t xml:space="preserve">, </w:t>
            </w:r>
            <w:hyperlink w:anchor="sub_1513" w:history="1">
              <w:r>
                <w:rPr>
                  <w:rStyle w:val="affffff3"/>
                </w:rPr>
                <w:t>5.1.3</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2.7</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r>
              <w:t>Общественное управление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ff3"/>
                </w:rPr>
                <w:t>кодами 3.8.1-3.8.2</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3.8</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bookmarkStart w:id="294" w:name="sub_103102"/>
            <w:r>
              <w:t>Приюты для животных</w:t>
            </w:r>
            <w:bookmarkEnd w:id="294"/>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объектов капитального строительства, предназначенных для оказания ветеринарных услуг в стационаре;</w:t>
            </w:r>
          </w:p>
          <w:p w:rsidR="00770F67" w:rsidRDefault="00770F67" w:rsidP="00770F67">
            <w:pPr>
              <w:pStyle w:val="affffff8"/>
            </w:pPr>
            <w: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770F67" w:rsidRDefault="00770F67" w:rsidP="00770F67">
            <w:pPr>
              <w:pStyle w:val="affffff8"/>
            </w:pPr>
            <w:r>
              <w:t>размещение объектов капитального строительства, предназначенных для организации гостиниц для животных</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3.10.2</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r>
              <w:t>Банковская и страховая деятельность</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4.5</w:t>
            </w:r>
          </w:p>
        </w:tc>
      </w:tr>
    </w:tbl>
    <w:p w:rsidR="00151B1B" w:rsidRDefault="00151B1B" w:rsidP="00151B1B">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151B1B" w:rsidRDefault="00151B1B" w:rsidP="00151B1B">
      <w:pPr>
        <w:widowControl w:val="0"/>
        <w:autoSpaceDE w:val="0"/>
        <w:autoSpaceDN w:val="0"/>
        <w:adjustRightInd w:val="0"/>
        <w:ind w:firstLine="709"/>
        <w:contextualSpacing/>
        <w:jc w:val="both"/>
        <w:rPr>
          <w:b/>
        </w:rPr>
      </w:pPr>
    </w:p>
    <w:p w:rsidR="00151B1B" w:rsidRDefault="00151B1B" w:rsidP="00151B1B">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151B1B" w:rsidRPr="00290AA9" w:rsidRDefault="00151B1B" w:rsidP="00151B1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151B1B" w:rsidRDefault="00151B1B" w:rsidP="00151B1B">
      <w:pPr>
        <w:widowControl w:val="0"/>
        <w:autoSpaceDE w:val="0"/>
        <w:autoSpaceDN w:val="0"/>
        <w:adjustRightInd w:val="0"/>
        <w:ind w:firstLine="709"/>
        <w:contextualSpacing/>
        <w:jc w:val="both"/>
        <w:rPr>
          <w:u w:val="single"/>
        </w:rPr>
      </w:pPr>
    </w:p>
    <w:p w:rsidR="00151B1B" w:rsidRDefault="00151B1B" w:rsidP="00151B1B">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151B1B" w:rsidRPr="00290AA9" w:rsidRDefault="00151B1B" w:rsidP="00151B1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151B1B" w:rsidRDefault="00151B1B" w:rsidP="00151B1B">
      <w:pPr>
        <w:widowControl w:val="0"/>
        <w:autoSpaceDE w:val="0"/>
        <w:autoSpaceDN w:val="0"/>
        <w:adjustRightInd w:val="0"/>
        <w:ind w:firstLine="709"/>
        <w:contextualSpacing/>
        <w:jc w:val="both"/>
      </w:pPr>
    </w:p>
    <w:p w:rsidR="00151B1B" w:rsidRPr="006442BB" w:rsidRDefault="00151B1B" w:rsidP="006442BB">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rsidR="006442BB">
        <w:t>: -3</w:t>
      </w:r>
      <w:r w:rsidR="006442BB" w:rsidRPr="00534DD5">
        <w:t>0 м</w:t>
      </w:r>
    </w:p>
    <w:p w:rsidR="00151B1B" w:rsidRDefault="00151B1B" w:rsidP="00151B1B">
      <w:pPr>
        <w:widowControl w:val="0"/>
        <w:autoSpaceDE w:val="0"/>
        <w:autoSpaceDN w:val="0"/>
        <w:adjustRightInd w:val="0"/>
        <w:ind w:firstLine="709"/>
        <w:contextualSpacing/>
        <w:jc w:val="both"/>
      </w:pPr>
    </w:p>
    <w:p w:rsidR="00151B1B" w:rsidRDefault="00151B1B" w:rsidP="00770F67">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770F67" w:rsidRPr="00770F67" w:rsidRDefault="00770F67" w:rsidP="00770F67">
      <w:pPr>
        <w:widowControl w:val="0"/>
        <w:autoSpaceDE w:val="0"/>
        <w:autoSpaceDN w:val="0"/>
        <w:adjustRightInd w:val="0"/>
        <w:ind w:firstLine="567"/>
        <w:jc w:val="both"/>
      </w:pPr>
      <w:r w:rsidRPr="00770F67">
        <w:t>-</w:t>
      </w:r>
      <w:r w:rsidRPr="00770F67">
        <w:tab/>
        <w:t xml:space="preserve">коэффициент застройки – 0,8; </w:t>
      </w:r>
    </w:p>
    <w:p w:rsidR="00770F67" w:rsidRPr="00770F67" w:rsidRDefault="00770F67" w:rsidP="00770F67">
      <w:pPr>
        <w:widowControl w:val="0"/>
        <w:autoSpaceDE w:val="0"/>
        <w:autoSpaceDN w:val="0"/>
        <w:adjustRightInd w:val="0"/>
        <w:ind w:firstLine="567"/>
        <w:jc w:val="both"/>
      </w:pPr>
      <w:r w:rsidRPr="00770F67">
        <w:t>-</w:t>
      </w:r>
      <w:r w:rsidRPr="00770F67">
        <w:tab/>
        <w:t>коэффициент плотности застройки – 2,4;</w:t>
      </w:r>
    </w:p>
    <w:p w:rsidR="00A47B3D" w:rsidRPr="003B198F" w:rsidRDefault="00A47B3D" w:rsidP="00D24C16">
      <w:pPr>
        <w:pStyle w:val="39"/>
      </w:pPr>
      <w:bookmarkStart w:id="295" w:name="_Toc529951970"/>
      <w:bookmarkStart w:id="296" w:name="_Toc4763304"/>
      <w:r w:rsidRPr="003B198F">
        <w:lastRenderedPageBreak/>
        <w:t xml:space="preserve">Статья </w:t>
      </w:r>
      <w:r w:rsidR="00F65B93">
        <w:t>3</w:t>
      </w:r>
      <w:r w:rsidR="00E641B3">
        <w:t>0</w:t>
      </w:r>
      <w:r w:rsidRPr="003B198F">
        <w:t xml:space="preserve">. Градостроительные регламенты. </w:t>
      </w:r>
      <w:r w:rsidR="00F042F1" w:rsidRPr="003B198F">
        <w:t xml:space="preserve">Производственные зоны, зоны инженерной и транспортной инфраструктур </w:t>
      </w:r>
      <w:r w:rsidRPr="003B198F">
        <w:t>- "</w:t>
      </w:r>
      <w:r w:rsidR="003B263C" w:rsidRPr="003B198F">
        <w:t>П</w:t>
      </w:r>
      <w:r w:rsidRPr="003B198F">
        <w:t>".</w:t>
      </w:r>
      <w:bookmarkEnd w:id="295"/>
      <w:bookmarkEnd w:id="296"/>
    </w:p>
    <w:p w:rsidR="003B263C" w:rsidRPr="003B198F" w:rsidRDefault="003B263C" w:rsidP="00540810">
      <w:pPr>
        <w:pStyle w:val="40"/>
        <w:numPr>
          <w:ilvl w:val="0"/>
          <w:numId w:val="0"/>
        </w:numPr>
        <w:ind w:left="720"/>
      </w:pPr>
      <w:r w:rsidRPr="003B198F">
        <w:t>1.П-1. Производственная зона</w:t>
      </w:r>
    </w:p>
    <w:tbl>
      <w:tblPr>
        <w:tblW w:w="9781" w:type="dxa"/>
        <w:tblInd w:w="62" w:type="dxa"/>
        <w:tblLayout w:type="fixed"/>
        <w:tblCellMar>
          <w:top w:w="75" w:type="dxa"/>
          <w:left w:w="0" w:type="dxa"/>
          <w:bottom w:w="75" w:type="dxa"/>
          <w:right w:w="0" w:type="dxa"/>
        </w:tblCellMar>
        <w:tblLook w:val="0000"/>
      </w:tblPr>
      <w:tblGrid>
        <w:gridCol w:w="2127"/>
        <w:gridCol w:w="6945"/>
        <w:gridCol w:w="709"/>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r>
              <w:t>Хранение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709"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2.7.1</w:t>
            </w:r>
          </w:p>
        </w:tc>
      </w:tr>
      <w:tr w:rsidR="00770F67" w:rsidRPr="006E72D9"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bookmarkStart w:id="297" w:name="sub_1039"/>
            <w:r>
              <w:t>Обеспечение научной деятельности</w:t>
            </w:r>
            <w:bookmarkEnd w:id="297"/>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sub_10391" w:history="1">
              <w:r>
                <w:rPr>
                  <w:rStyle w:val="affffff3"/>
                </w:rPr>
                <w:t>кодами 3.9.1 - 3.9.3</w:t>
              </w:r>
            </w:hyperlink>
          </w:p>
        </w:tc>
        <w:tc>
          <w:tcPr>
            <w:tcW w:w="709"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3.9</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r>
              <w:t>Рынки</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1E328A" w:rsidRDefault="001E328A" w:rsidP="001E328A">
            <w:pPr>
              <w:pStyle w:val="affffff8"/>
            </w:pPr>
            <w:r>
              <w:t>размещение гаражей и (или) стоянок для автомобилей сотрудников и посетителей рынка</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4.3</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r>
              <w:t>Магазины</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4.4</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bookmarkStart w:id="298" w:name="sub_1060"/>
            <w:r>
              <w:t>Производственная деятельность</w:t>
            </w:r>
            <w:bookmarkEnd w:id="298"/>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6.0</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bookmarkStart w:id="299" w:name="sub_1061"/>
            <w:r>
              <w:t>Недропользование</w:t>
            </w:r>
            <w:bookmarkEnd w:id="299"/>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Осуществление геологических изысканий;</w:t>
            </w:r>
          </w:p>
          <w:p w:rsidR="001E328A" w:rsidRDefault="001E328A" w:rsidP="001E328A">
            <w:pPr>
              <w:pStyle w:val="affffff8"/>
            </w:pPr>
            <w:r>
              <w:t>добыча полезных ископаемых открытым (карьеры, отвалы) и закрытым (шахты, скважины) способами;</w:t>
            </w:r>
          </w:p>
          <w:p w:rsidR="001E328A" w:rsidRDefault="001E328A" w:rsidP="001E328A">
            <w:pPr>
              <w:pStyle w:val="affffff8"/>
            </w:pPr>
            <w:r>
              <w:t>размещение объектов капитального строительства, в том числе подземных, в целях добычи полезных ископаемых;</w:t>
            </w:r>
          </w:p>
          <w:p w:rsidR="001E328A" w:rsidRDefault="001E328A" w:rsidP="001E328A">
            <w:pPr>
              <w:pStyle w:val="affffff8"/>
            </w:pPr>
            <w:r>
              <w:t>размещение объектов капитального строительства, необходимых для подготовки сырья к транспортировке и (или) промышленной переработке;</w:t>
            </w:r>
          </w:p>
          <w:p w:rsidR="001E328A" w:rsidRDefault="001E328A" w:rsidP="001E328A">
            <w:pPr>
              <w:pStyle w:val="affffff8"/>
            </w:pPr>
            <w: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6.1</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bookmarkStart w:id="300" w:name="sub_1062"/>
            <w:r>
              <w:t>Тяжелая промышленность</w:t>
            </w:r>
            <w:bookmarkEnd w:id="300"/>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w:t>
            </w:r>
            <w:r>
              <w:lastRenderedPageBreak/>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lastRenderedPageBreak/>
              <w:t>6.2</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bookmarkStart w:id="301" w:name="sub_10621"/>
            <w:r>
              <w:lastRenderedPageBreak/>
              <w:t>Автомобилестроительная промышленность</w:t>
            </w:r>
            <w:bookmarkEnd w:id="301"/>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6.2.1</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bookmarkStart w:id="302" w:name="sub_1063"/>
            <w:r>
              <w:t>Легкая промышленность</w:t>
            </w:r>
            <w:bookmarkEnd w:id="302"/>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объектов капитального строительства, предназначенных для текстильной, фарфоро-фаянсовой, электронной промышленности</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6.3</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bookmarkStart w:id="303" w:name="sub_10631"/>
            <w:r>
              <w:t>Фармацевтическая промышленность</w:t>
            </w:r>
            <w:bookmarkEnd w:id="303"/>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6.3.1</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bookmarkStart w:id="304" w:name="sub_1064"/>
            <w:r>
              <w:t>Пищевая промышленность</w:t>
            </w:r>
            <w:bookmarkEnd w:id="304"/>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6.4</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bookmarkStart w:id="305" w:name="sub_1065"/>
            <w:r>
              <w:t>Нефтехимическая промышленность</w:t>
            </w:r>
            <w:bookmarkEnd w:id="305"/>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6.5</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bookmarkStart w:id="306" w:name="sub_1066"/>
            <w:r>
              <w:t>Строительная промышленность</w:t>
            </w:r>
            <w:bookmarkEnd w:id="306"/>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6.6</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bookmarkStart w:id="307" w:name="sub_1067"/>
            <w:r>
              <w:t>Энергетика</w:t>
            </w:r>
            <w:bookmarkEnd w:id="307"/>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Pr>
                  <w:rStyle w:val="affffff3"/>
                </w:rPr>
                <w:t>кодом 3.1</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6.7</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bookmarkStart w:id="308" w:name="sub_1068"/>
            <w:r>
              <w:t>Связь</w:t>
            </w:r>
            <w:bookmarkEnd w:id="308"/>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w:t>
            </w:r>
            <w:r>
              <w:lastRenderedPageBreak/>
              <w:t xml:space="preserve">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Pr>
                  <w:rStyle w:val="affffff3"/>
                </w:rPr>
                <w:t>кодами 3.1.1</w:t>
              </w:r>
            </w:hyperlink>
            <w:r>
              <w:t xml:space="preserve">, </w:t>
            </w:r>
            <w:hyperlink w:anchor="sub_1323" w:history="1">
              <w:r>
                <w:rPr>
                  <w:rStyle w:val="affffff3"/>
                </w:rPr>
                <w:t>3.2.3</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lastRenderedPageBreak/>
              <w:t>6.8</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bookmarkStart w:id="309" w:name="sub_1069"/>
            <w:r>
              <w:lastRenderedPageBreak/>
              <w:t>Склады</w:t>
            </w:r>
            <w:bookmarkEnd w:id="309"/>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6.9</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bookmarkStart w:id="310" w:name="sub_10611"/>
            <w:r>
              <w:t>Целлюлозно-бумажная промышленность</w:t>
            </w:r>
            <w:bookmarkEnd w:id="310"/>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6.11</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Земельные участки общего пользования.</w:t>
            </w:r>
          </w:p>
          <w:p w:rsidR="001E328A" w:rsidRDefault="001E328A" w:rsidP="001E328A">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12.0</w:t>
            </w:r>
          </w:p>
        </w:tc>
      </w:tr>
      <w:tr w:rsidR="00D26EAD" w:rsidRPr="003B198F" w:rsidTr="002C264C">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540810">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709"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a"/>
            </w:pPr>
            <w:r>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9"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3.1.1</w:t>
            </w:r>
          </w:p>
        </w:tc>
      </w:tr>
      <w:tr w:rsidR="00D26EAD" w:rsidRPr="003B198F" w:rsidTr="002C264C">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8"/>
            </w:pPr>
            <w:r>
              <w:t>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3"/>
                </w:rPr>
                <w:t>кодами 3.10.1 - 3.10.2</w:t>
              </w:r>
            </w:hyperlink>
          </w:p>
        </w:tc>
        <w:tc>
          <w:tcPr>
            <w:tcW w:w="709"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8"/>
              <w:jc w:val="center"/>
            </w:pPr>
            <w:r>
              <w:t>3.10</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r>
              <w:t>Деловое управление</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w:t>
            </w:r>
            <w:r>
              <w:lastRenderedPageBreak/>
              <w:t>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lastRenderedPageBreak/>
              <w:t>4.1</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r>
              <w:lastRenderedPageBreak/>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4.6</w:t>
            </w:r>
          </w:p>
        </w:tc>
      </w:tr>
    </w:tbl>
    <w:p w:rsidR="009D44AE" w:rsidRDefault="009D44AE" w:rsidP="009D44AE">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9D44AE" w:rsidRDefault="009D44AE" w:rsidP="009D44AE">
      <w:pPr>
        <w:widowControl w:val="0"/>
        <w:autoSpaceDE w:val="0"/>
        <w:autoSpaceDN w:val="0"/>
        <w:adjustRightInd w:val="0"/>
        <w:ind w:firstLine="709"/>
        <w:contextualSpacing/>
        <w:jc w:val="both"/>
        <w:rPr>
          <w:b/>
        </w:rPr>
      </w:pPr>
    </w:p>
    <w:p w:rsidR="009D44AE" w:rsidRDefault="009D44AE" w:rsidP="009D44AE">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9D44AE" w:rsidRPr="00290AA9" w:rsidRDefault="009D44AE" w:rsidP="009D44A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D44AE" w:rsidRDefault="009D44AE" w:rsidP="009D44AE">
      <w:pPr>
        <w:widowControl w:val="0"/>
        <w:autoSpaceDE w:val="0"/>
        <w:autoSpaceDN w:val="0"/>
        <w:adjustRightInd w:val="0"/>
        <w:ind w:firstLine="709"/>
        <w:contextualSpacing/>
        <w:jc w:val="both"/>
        <w:rPr>
          <w:u w:val="single"/>
        </w:rPr>
      </w:pPr>
    </w:p>
    <w:p w:rsidR="009D44AE" w:rsidRDefault="009D44AE" w:rsidP="009D44AE">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9D44AE" w:rsidRPr="00290AA9" w:rsidRDefault="009D44AE" w:rsidP="009D44A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D44AE" w:rsidRDefault="009D44AE" w:rsidP="009D44AE">
      <w:pPr>
        <w:widowControl w:val="0"/>
        <w:autoSpaceDE w:val="0"/>
        <w:autoSpaceDN w:val="0"/>
        <w:adjustRightInd w:val="0"/>
        <w:ind w:firstLine="709"/>
        <w:contextualSpacing/>
        <w:jc w:val="both"/>
      </w:pPr>
    </w:p>
    <w:p w:rsidR="009D44AE" w:rsidRDefault="009D44AE" w:rsidP="009D44AE">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9D44AE" w:rsidRPr="00290AA9" w:rsidRDefault="009D44AE" w:rsidP="009D44A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D44AE" w:rsidRDefault="009D44AE" w:rsidP="009D44AE">
      <w:pPr>
        <w:widowControl w:val="0"/>
        <w:autoSpaceDE w:val="0"/>
        <w:autoSpaceDN w:val="0"/>
        <w:adjustRightInd w:val="0"/>
        <w:ind w:firstLine="709"/>
        <w:contextualSpacing/>
        <w:jc w:val="both"/>
      </w:pPr>
    </w:p>
    <w:p w:rsidR="009D44AE" w:rsidRDefault="009D44AE" w:rsidP="009D44AE">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1E328A" w:rsidRPr="001E328A" w:rsidRDefault="001E328A" w:rsidP="001E328A">
      <w:pPr>
        <w:widowControl w:val="0"/>
        <w:autoSpaceDE w:val="0"/>
        <w:autoSpaceDN w:val="0"/>
        <w:adjustRightInd w:val="0"/>
        <w:ind w:firstLine="709"/>
        <w:contextualSpacing/>
        <w:jc w:val="both"/>
      </w:pPr>
      <w:r w:rsidRPr="001E328A">
        <w:t>-</w:t>
      </w:r>
      <w:r w:rsidRPr="001E328A">
        <w:tab/>
        <w:t xml:space="preserve">коэффициент застройки - 0,8; </w:t>
      </w:r>
    </w:p>
    <w:p w:rsidR="001E328A" w:rsidRPr="001E328A" w:rsidRDefault="001E328A" w:rsidP="001E328A">
      <w:pPr>
        <w:widowControl w:val="0"/>
        <w:autoSpaceDE w:val="0"/>
        <w:autoSpaceDN w:val="0"/>
        <w:adjustRightInd w:val="0"/>
        <w:ind w:firstLine="709"/>
        <w:contextualSpacing/>
        <w:jc w:val="both"/>
      </w:pPr>
      <w:r w:rsidRPr="001E328A">
        <w:t>-</w:t>
      </w:r>
      <w:r w:rsidRPr="001E328A">
        <w:tab/>
        <w:t>коэффициент плотности застройки - 2,4;</w:t>
      </w:r>
    </w:p>
    <w:p w:rsidR="009D44AE" w:rsidRPr="00151B1B" w:rsidRDefault="009D44AE" w:rsidP="009D44AE">
      <w:pPr>
        <w:widowControl w:val="0"/>
        <w:autoSpaceDE w:val="0"/>
        <w:autoSpaceDN w:val="0"/>
        <w:adjustRightInd w:val="0"/>
        <w:ind w:firstLine="709"/>
        <w:contextualSpacing/>
        <w:jc w:val="both"/>
        <w:rPr>
          <w:b/>
          <w:i/>
          <w:u w:val="single"/>
        </w:rPr>
      </w:pPr>
    </w:p>
    <w:p w:rsidR="009D44AE" w:rsidRDefault="009D44AE" w:rsidP="009D44AE">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0D05C6" w:rsidRPr="00E10D89" w:rsidRDefault="000D05C6" w:rsidP="000D05C6">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9D44AE" w:rsidRDefault="000D05C6" w:rsidP="000D05C6">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1E328A" w:rsidRDefault="001E328A" w:rsidP="000D05C6">
      <w:pPr>
        <w:widowControl w:val="0"/>
        <w:autoSpaceDE w:val="0"/>
        <w:autoSpaceDN w:val="0"/>
        <w:adjustRightInd w:val="0"/>
        <w:ind w:firstLine="709"/>
        <w:contextualSpacing/>
        <w:jc w:val="both"/>
      </w:pPr>
      <w:r>
        <w:t>-</w:t>
      </w:r>
      <w:r w:rsidRPr="001E328A">
        <w:t xml:space="preserve"> санитарно-защитная зона - не более 1000 м.</w:t>
      </w:r>
    </w:p>
    <w:p w:rsidR="00540810" w:rsidRPr="003B198F" w:rsidRDefault="00540810" w:rsidP="00540810">
      <w:pPr>
        <w:pStyle w:val="40"/>
        <w:numPr>
          <w:ilvl w:val="0"/>
          <w:numId w:val="0"/>
        </w:numPr>
        <w:ind w:left="720"/>
      </w:pPr>
      <w:r>
        <w:t>2</w:t>
      </w:r>
      <w:r w:rsidRPr="003B198F">
        <w:t>.П-</w:t>
      </w:r>
      <w:r>
        <w:t>2</w:t>
      </w:r>
      <w:r w:rsidRPr="003B198F">
        <w:t xml:space="preserve">. </w:t>
      </w:r>
      <w:r w:rsidRPr="00254EA4">
        <w:rPr>
          <w:sz w:val="22"/>
          <w:szCs w:val="22"/>
        </w:rPr>
        <w:t>Коммунально-складская зона</w:t>
      </w:r>
    </w:p>
    <w:tbl>
      <w:tblPr>
        <w:tblW w:w="9781" w:type="dxa"/>
        <w:tblInd w:w="62" w:type="dxa"/>
        <w:tblLayout w:type="fixed"/>
        <w:tblCellMar>
          <w:top w:w="75" w:type="dxa"/>
          <w:left w:w="0" w:type="dxa"/>
          <w:bottom w:w="75" w:type="dxa"/>
          <w:right w:w="0" w:type="dxa"/>
        </w:tblCellMar>
        <w:tblLook w:val="0000"/>
      </w:tblPr>
      <w:tblGrid>
        <w:gridCol w:w="2127"/>
        <w:gridCol w:w="6945"/>
        <w:gridCol w:w="709"/>
      </w:tblGrid>
      <w:tr w:rsidR="00540810" w:rsidRPr="003B198F" w:rsidTr="009B2184">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540810" w:rsidRPr="003B198F" w:rsidRDefault="00540810" w:rsidP="009B2184">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40810" w:rsidRPr="003B198F" w:rsidRDefault="00540810" w:rsidP="009B2184">
            <w:pPr>
              <w:widowControl w:val="0"/>
              <w:autoSpaceDE w:val="0"/>
              <w:autoSpaceDN w:val="0"/>
              <w:adjustRightInd w:val="0"/>
              <w:jc w:val="center"/>
              <w:rPr>
                <w:sz w:val="22"/>
                <w:szCs w:val="22"/>
              </w:rPr>
            </w:pPr>
            <w:r w:rsidRPr="003B198F">
              <w:rPr>
                <w:sz w:val="22"/>
                <w:szCs w:val="22"/>
              </w:rPr>
              <w:t>Код</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1E328A" w:rsidRPr="006E72D9"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a"/>
            </w:pPr>
            <w:r>
              <w:t>Хранение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3"/>
                </w:rPr>
                <w:t>кодом 4.9</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2.7.1</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 xml:space="preserve">Размещение зданий и сооружений в целях обеспечения физических и юридических лиц коммунальными услугами. </w:t>
            </w:r>
            <w:r>
              <w:lastRenderedPageBreak/>
              <w:t xml:space="preserve">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lastRenderedPageBreak/>
              <w:t>3.1</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a"/>
            </w:pPr>
            <w:r>
              <w:lastRenderedPageBreak/>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3.1.1</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a"/>
            </w:pPr>
            <w:r>
              <w:t>Административные здания организаций, обеспечивающих 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зданий,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3.1.2</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r>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3.3</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r>
              <w:t>Общественное управление</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ff3"/>
                </w:rPr>
                <w:t>кодами 3.8.1-3.8.2</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3.8</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a"/>
            </w:pPr>
            <w:bookmarkStart w:id="311" w:name="sub_1382"/>
            <w:r>
              <w:t>Представительская деятельность</w:t>
            </w:r>
            <w:bookmarkEnd w:id="311"/>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3.8.2</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r>
              <w:t>Обеспечение научной деятельности</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sub_10391" w:history="1">
              <w:r>
                <w:rPr>
                  <w:rStyle w:val="affffff3"/>
                </w:rPr>
                <w:t>кодами 3.9.1 - 3.9.3</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3.9</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r>
              <w:t>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3"/>
                </w:rPr>
                <w:t>кодами 3.10.1 - 3.10.2</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3.10</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r>
              <w:t>Рынки</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1E328A" w:rsidRDefault="001E328A" w:rsidP="001E328A">
            <w:pPr>
              <w:pStyle w:val="affffff8"/>
            </w:pPr>
            <w:r>
              <w:t>размещение гаражей и (или) стоянок для автомобилей сотрудников и посетителей рынка</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4.3</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r>
              <w:lastRenderedPageBreak/>
              <w:t>Магазины</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4.4</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a"/>
            </w:pPr>
            <w:bookmarkStart w:id="312" w:name="sub_1049"/>
            <w:r>
              <w:t>Служебные гаражи</w:t>
            </w:r>
            <w:bookmarkEnd w:id="312"/>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fffff3"/>
                </w:rPr>
                <w:t>кодами 3.0</w:t>
              </w:r>
            </w:hyperlink>
            <w:r>
              <w:t xml:space="preserve">, </w:t>
            </w:r>
            <w:hyperlink w:anchor="sub_1040" w:history="1">
              <w:r>
                <w:rPr>
                  <w:rStyle w:val="affffff3"/>
                </w:rPr>
                <w:t>4.0</w:t>
              </w:r>
            </w:hyperlink>
            <w:r>
              <w:t>, а также для стоянки и хранения транспортных средств общего пользования, в том числе в депо</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4.9</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r>
              <w:t>Склады</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6.9</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Земельные участки общего пользования.</w:t>
            </w:r>
          </w:p>
          <w:p w:rsidR="001E328A" w:rsidRDefault="001E328A" w:rsidP="001E328A">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12.0</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 не установлен</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r>
              <w:t>Религиозное использование</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Pr>
                  <w:rStyle w:val="affffff3"/>
                </w:rPr>
                <w:t>кодами 3.7.1-3.7.2</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3.7</w:t>
            </w:r>
          </w:p>
        </w:tc>
      </w:tr>
      <w:tr w:rsidR="001E328A" w:rsidRPr="006E72D9"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a"/>
            </w:pPr>
            <w:r>
              <w:t>Осуществление религиозных обрядов</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3.7.1</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4.6</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8"/>
            </w:pPr>
            <w:bookmarkStart w:id="313" w:name="sub_10122"/>
            <w:r>
              <w:t>Специальная деятельность</w:t>
            </w:r>
            <w:bookmarkEnd w:id="313"/>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pPr>
            <w: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8"/>
              <w:jc w:val="center"/>
            </w:pPr>
            <w:r>
              <w:t>12.2</w:t>
            </w:r>
          </w:p>
        </w:tc>
      </w:tr>
    </w:tbl>
    <w:p w:rsidR="00540810" w:rsidRDefault="00540810" w:rsidP="00540810">
      <w:pPr>
        <w:widowControl w:val="0"/>
        <w:autoSpaceDE w:val="0"/>
        <w:autoSpaceDN w:val="0"/>
        <w:adjustRightInd w:val="0"/>
        <w:ind w:firstLine="709"/>
        <w:contextualSpacing/>
        <w:jc w:val="both"/>
        <w:rPr>
          <w:b/>
        </w:rPr>
      </w:pPr>
      <w:r w:rsidRPr="003B198F">
        <w:rPr>
          <w:b/>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Pr="003B198F">
        <w:rPr>
          <w:b/>
        </w:rPr>
        <w:lastRenderedPageBreak/>
        <w:t>капитального строительства</w:t>
      </w:r>
      <w:r>
        <w:rPr>
          <w:b/>
        </w:rPr>
        <w:t>:</w:t>
      </w:r>
    </w:p>
    <w:p w:rsidR="00540810" w:rsidRDefault="00540810" w:rsidP="00540810">
      <w:pPr>
        <w:widowControl w:val="0"/>
        <w:autoSpaceDE w:val="0"/>
        <w:autoSpaceDN w:val="0"/>
        <w:adjustRightInd w:val="0"/>
        <w:ind w:firstLine="709"/>
        <w:contextualSpacing/>
        <w:jc w:val="both"/>
        <w:rPr>
          <w:b/>
        </w:rPr>
      </w:pPr>
    </w:p>
    <w:p w:rsidR="00540810" w:rsidRDefault="00540810" w:rsidP="00540810">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540810" w:rsidRPr="00290AA9" w:rsidRDefault="00540810" w:rsidP="0054081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540810" w:rsidRDefault="00540810" w:rsidP="00540810">
      <w:pPr>
        <w:widowControl w:val="0"/>
        <w:autoSpaceDE w:val="0"/>
        <w:autoSpaceDN w:val="0"/>
        <w:adjustRightInd w:val="0"/>
        <w:ind w:firstLine="709"/>
        <w:contextualSpacing/>
        <w:jc w:val="both"/>
        <w:rPr>
          <w:u w:val="single"/>
        </w:rPr>
      </w:pPr>
    </w:p>
    <w:p w:rsidR="00540810" w:rsidRDefault="00540810" w:rsidP="00540810">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540810" w:rsidRPr="00290AA9" w:rsidRDefault="00540810" w:rsidP="0054081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540810" w:rsidRDefault="00540810" w:rsidP="00540810">
      <w:pPr>
        <w:widowControl w:val="0"/>
        <w:autoSpaceDE w:val="0"/>
        <w:autoSpaceDN w:val="0"/>
        <w:adjustRightInd w:val="0"/>
        <w:ind w:firstLine="709"/>
        <w:contextualSpacing/>
        <w:jc w:val="both"/>
      </w:pPr>
    </w:p>
    <w:p w:rsidR="00540810" w:rsidRDefault="00540810" w:rsidP="00540810">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540810" w:rsidRPr="00290AA9" w:rsidRDefault="00540810" w:rsidP="0054081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540810" w:rsidRDefault="00540810" w:rsidP="00540810">
      <w:pPr>
        <w:widowControl w:val="0"/>
        <w:autoSpaceDE w:val="0"/>
        <w:autoSpaceDN w:val="0"/>
        <w:adjustRightInd w:val="0"/>
        <w:ind w:firstLine="709"/>
        <w:contextualSpacing/>
        <w:jc w:val="both"/>
      </w:pPr>
    </w:p>
    <w:p w:rsidR="00540810" w:rsidRDefault="00540810" w:rsidP="009F0D63">
      <w:pPr>
        <w:widowControl w:val="0"/>
        <w:autoSpaceDE w:val="0"/>
        <w:autoSpaceDN w:val="0"/>
        <w:adjustRightInd w:val="0"/>
        <w:ind w:firstLine="851"/>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9F0D63" w:rsidRPr="009F0D63" w:rsidRDefault="009F0D63" w:rsidP="009F0D63">
      <w:pPr>
        <w:widowControl w:val="0"/>
        <w:autoSpaceDE w:val="0"/>
        <w:autoSpaceDN w:val="0"/>
        <w:adjustRightInd w:val="0"/>
        <w:ind w:firstLine="851"/>
        <w:jc w:val="both"/>
      </w:pPr>
      <w:r w:rsidRPr="009F0D63">
        <w:t>-</w:t>
      </w:r>
      <w:r w:rsidRPr="009F0D63">
        <w:tab/>
        <w:t xml:space="preserve">коэффициент застройки - 0,8; </w:t>
      </w:r>
    </w:p>
    <w:p w:rsidR="009F0D63" w:rsidRPr="009F0D63" w:rsidRDefault="009F0D63" w:rsidP="009F0D63">
      <w:pPr>
        <w:widowControl w:val="0"/>
        <w:autoSpaceDE w:val="0"/>
        <w:autoSpaceDN w:val="0"/>
        <w:adjustRightInd w:val="0"/>
        <w:ind w:firstLine="851"/>
        <w:jc w:val="both"/>
      </w:pPr>
      <w:r w:rsidRPr="009F0D63">
        <w:t>-</w:t>
      </w:r>
      <w:r w:rsidRPr="009F0D63">
        <w:tab/>
        <w:t>коэффициент плотности застройки - 2,4;</w:t>
      </w:r>
    </w:p>
    <w:p w:rsidR="00540810" w:rsidRPr="009F0D63" w:rsidRDefault="00540810" w:rsidP="009F0D63">
      <w:pPr>
        <w:widowControl w:val="0"/>
        <w:autoSpaceDE w:val="0"/>
        <w:autoSpaceDN w:val="0"/>
        <w:adjustRightInd w:val="0"/>
        <w:ind w:firstLine="851"/>
        <w:jc w:val="both"/>
      </w:pPr>
    </w:p>
    <w:p w:rsidR="00540810" w:rsidRDefault="00540810" w:rsidP="009F0D63">
      <w:pPr>
        <w:widowControl w:val="0"/>
        <w:autoSpaceDE w:val="0"/>
        <w:autoSpaceDN w:val="0"/>
        <w:adjustRightInd w:val="0"/>
        <w:ind w:firstLine="851"/>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6E72D9" w:rsidRPr="00534DD5" w:rsidRDefault="006E72D9" w:rsidP="006E72D9">
      <w:pPr>
        <w:widowControl w:val="0"/>
        <w:autoSpaceDE w:val="0"/>
        <w:autoSpaceDN w:val="0"/>
        <w:adjustRightInd w:val="0"/>
        <w:ind w:firstLine="851"/>
        <w:jc w:val="both"/>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540810" w:rsidRPr="000D05C6" w:rsidRDefault="006E72D9" w:rsidP="006E72D9">
      <w:pPr>
        <w:widowControl w:val="0"/>
        <w:autoSpaceDE w:val="0"/>
        <w:autoSpaceDN w:val="0"/>
        <w:adjustRightInd w:val="0"/>
        <w:ind w:firstLine="851"/>
        <w:contextualSpacing/>
        <w:jc w:val="both"/>
      </w:pPr>
      <w:r w:rsidRPr="00534DD5">
        <w:t>- размеры санитарно-защитной зоны устанавливаются с учетом требований СанПиН 2.2.1/2.1.1.1200</w:t>
      </w:r>
    </w:p>
    <w:p w:rsidR="003B263C" w:rsidRPr="003B198F" w:rsidRDefault="003B263C" w:rsidP="00D24C16">
      <w:pPr>
        <w:pStyle w:val="39"/>
      </w:pPr>
      <w:bookmarkStart w:id="314" w:name="_Toc529951971"/>
      <w:bookmarkStart w:id="315" w:name="_Toc4763305"/>
      <w:r w:rsidRPr="003B198F">
        <w:t xml:space="preserve">Статья </w:t>
      </w:r>
      <w:r w:rsidR="00F65B93">
        <w:t>3</w:t>
      </w:r>
      <w:r w:rsidR="00E641B3">
        <w:t>1</w:t>
      </w:r>
      <w:r w:rsidRPr="003B198F">
        <w:t xml:space="preserve">. Градостроительные регламенты. </w:t>
      </w:r>
      <w:r w:rsidR="00964791" w:rsidRPr="003B198F">
        <w:t xml:space="preserve">Зона инженерной инфраструктуры </w:t>
      </w:r>
      <w:r w:rsidRPr="003B198F">
        <w:t>- "</w:t>
      </w:r>
      <w:r w:rsidR="00964791" w:rsidRPr="003B198F">
        <w:t>И</w:t>
      </w:r>
      <w:r w:rsidRPr="003B198F">
        <w:t>".</w:t>
      </w:r>
      <w:bookmarkEnd w:id="314"/>
      <w:bookmarkEnd w:id="315"/>
    </w:p>
    <w:p w:rsidR="003B263C" w:rsidRPr="003B198F" w:rsidRDefault="003B263C" w:rsidP="00540810">
      <w:pPr>
        <w:pStyle w:val="40"/>
        <w:numPr>
          <w:ilvl w:val="0"/>
          <w:numId w:val="0"/>
        </w:numPr>
        <w:ind w:left="720"/>
      </w:pPr>
      <w:r w:rsidRPr="003B198F">
        <w:t>1.</w:t>
      </w:r>
      <w:r w:rsidR="00964791" w:rsidRPr="003B198F">
        <w:t>И</w:t>
      </w:r>
      <w:r w:rsidRPr="003B198F">
        <w:t xml:space="preserve">. </w:t>
      </w:r>
      <w:r w:rsidR="00964791" w:rsidRPr="003B198F">
        <w:t>Зона инженерной инфраструктуры</w:t>
      </w:r>
    </w:p>
    <w:tbl>
      <w:tblPr>
        <w:tblW w:w="9923" w:type="dxa"/>
        <w:tblInd w:w="62" w:type="dxa"/>
        <w:tblLayout w:type="fixed"/>
        <w:tblCellMar>
          <w:top w:w="75" w:type="dxa"/>
          <w:left w:w="0" w:type="dxa"/>
          <w:bottom w:w="75" w:type="dxa"/>
          <w:right w:w="0" w:type="dxa"/>
        </w:tblCellMar>
        <w:tblLook w:val="000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3"/>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3.1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r>
              <w:t>Энергетика</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Pr>
                  <w:rStyle w:val="affffff3"/>
                </w:rPr>
                <w:t>кодом 3.1</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6.7</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bookmarkStart w:id="316" w:name="sub_1075"/>
            <w:r>
              <w:t>Трубопроводный транспорт</w:t>
            </w:r>
            <w:bookmarkEnd w:id="316"/>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7.5</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lastRenderedPageBreak/>
              <w:t xml:space="preserve">Вспомогательные виды разрешенного использования </w:t>
            </w:r>
            <w:r w:rsidR="002C264C" w:rsidRPr="002C264C">
              <w:rPr>
                <w:b/>
                <w:sz w:val="22"/>
                <w:szCs w:val="22"/>
              </w:rPr>
              <w:t>не подлежат установлению</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r>
              <w:t>Склады</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6.9</w:t>
            </w:r>
          </w:p>
        </w:tc>
      </w:tr>
    </w:tbl>
    <w:p w:rsidR="006E61FA" w:rsidRDefault="006E61FA" w:rsidP="006E61FA">
      <w:pPr>
        <w:widowControl w:val="0"/>
        <w:autoSpaceDE w:val="0"/>
        <w:autoSpaceDN w:val="0"/>
        <w:adjustRightInd w:val="0"/>
        <w:ind w:firstLine="709"/>
        <w:contextualSpacing/>
        <w:jc w:val="both"/>
        <w:rPr>
          <w:b/>
        </w:rPr>
      </w:pPr>
      <w:bookmarkStart w:id="317" w:name="_Toc529951972"/>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6E61FA" w:rsidRDefault="006E61FA" w:rsidP="006E61FA">
      <w:pPr>
        <w:widowControl w:val="0"/>
        <w:autoSpaceDE w:val="0"/>
        <w:autoSpaceDN w:val="0"/>
        <w:adjustRightInd w:val="0"/>
        <w:ind w:firstLine="709"/>
        <w:contextualSpacing/>
        <w:jc w:val="both"/>
        <w:rPr>
          <w:b/>
        </w:rPr>
      </w:pPr>
    </w:p>
    <w:p w:rsidR="006E61FA" w:rsidRDefault="006E61FA" w:rsidP="006E61FA">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6E61FA" w:rsidRPr="00290AA9" w:rsidRDefault="006E61FA" w:rsidP="006E61F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6E61FA" w:rsidRDefault="006E61FA" w:rsidP="006E61FA">
      <w:pPr>
        <w:widowControl w:val="0"/>
        <w:autoSpaceDE w:val="0"/>
        <w:autoSpaceDN w:val="0"/>
        <w:adjustRightInd w:val="0"/>
        <w:ind w:firstLine="709"/>
        <w:contextualSpacing/>
        <w:jc w:val="both"/>
        <w:rPr>
          <w:u w:val="single"/>
        </w:rPr>
      </w:pPr>
    </w:p>
    <w:p w:rsidR="006E61FA" w:rsidRDefault="006E61FA" w:rsidP="006E61FA">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6E61FA" w:rsidRPr="00290AA9" w:rsidRDefault="006E61FA" w:rsidP="006E61F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6E61FA" w:rsidRDefault="006E61FA" w:rsidP="006E61FA">
      <w:pPr>
        <w:widowControl w:val="0"/>
        <w:autoSpaceDE w:val="0"/>
        <w:autoSpaceDN w:val="0"/>
        <w:adjustRightInd w:val="0"/>
        <w:ind w:firstLine="709"/>
        <w:contextualSpacing/>
        <w:jc w:val="both"/>
      </w:pPr>
    </w:p>
    <w:p w:rsidR="006E61FA" w:rsidRDefault="006E61FA" w:rsidP="006E61FA">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6E61FA" w:rsidRPr="00290AA9" w:rsidRDefault="006E61FA" w:rsidP="006E61F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6E61FA" w:rsidRDefault="006E61FA" w:rsidP="006E61FA">
      <w:pPr>
        <w:widowControl w:val="0"/>
        <w:autoSpaceDE w:val="0"/>
        <w:autoSpaceDN w:val="0"/>
        <w:adjustRightInd w:val="0"/>
        <w:ind w:firstLine="709"/>
        <w:contextualSpacing/>
        <w:jc w:val="both"/>
      </w:pPr>
    </w:p>
    <w:p w:rsidR="006E61FA" w:rsidRDefault="006E61FA" w:rsidP="006E61FA">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6E61FA" w:rsidRPr="00151B1B" w:rsidRDefault="006E61FA" w:rsidP="006E61FA">
      <w:pPr>
        <w:widowControl w:val="0"/>
        <w:autoSpaceDE w:val="0"/>
        <w:autoSpaceDN w:val="0"/>
        <w:adjustRightInd w:val="0"/>
        <w:ind w:firstLine="709"/>
        <w:contextualSpacing/>
        <w:jc w:val="both"/>
        <w:rPr>
          <w:b/>
          <w:i/>
          <w:u w:val="single"/>
        </w:rPr>
      </w:pPr>
    </w:p>
    <w:p w:rsidR="006E61FA" w:rsidRDefault="006E61FA" w:rsidP="006E61FA">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6E61FA" w:rsidRPr="00E10D89" w:rsidRDefault="006E61FA" w:rsidP="006E61FA">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E61FA" w:rsidRDefault="006E61FA" w:rsidP="006E61FA">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4E27F5" w:rsidRPr="003B198F" w:rsidRDefault="003B263C" w:rsidP="00D24C16">
      <w:pPr>
        <w:pStyle w:val="39"/>
      </w:pPr>
      <w:bookmarkStart w:id="318" w:name="_Toc4763306"/>
      <w:r w:rsidRPr="003B198F">
        <w:t xml:space="preserve">Статья </w:t>
      </w:r>
      <w:r w:rsidR="00F65B93">
        <w:t>3</w:t>
      </w:r>
      <w:r w:rsidR="00E641B3">
        <w:t>2</w:t>
      </w:r>
      <w:r w:rsidRPr="003B198F">
        <w:t xml:space="preserve">. </w:t>
      </w:r>
      <w:r w:rsidR="004E27F5" w:rsidRPr="003B198F">
        <w:t>Градостроительные регламенты. Зоны транспортной инфраструктуры – "Т".</w:t>
      </w:r>
      <w:bookmarkEnd w:id="317"/>
      <w:bookmarkEnd w:id="318"/>
    </w:p>
    <w:p w:rsidR="004E27F5" w:rsidRPr="003B198F" w:rsidRDefault="004E27F5" w:rsidP="007463B2">
      <w:pPr>
        <w:pStyle w:val="40"/>
        <w:numPr>
          <w:ilvl w:val="0"/>
          <w:numId w:val="6"/>
        </w:numPr>
      </w:pPr>
      <w:r w:rsidRPr="003B198F">
        <w:t>Т – Зона транспортной инфраструктуры.</w:t>
      </w:r>
    </w:p>
    <w:tbl>
      <w:tblPr>
        <w:tblW w:w="9923" w:type="dxa"/>
        <w:tblInd w:w="62" w:type="dxa"/>
        <w:tblLayout w:type="fixed"/>
        <w:tblCellMar>
          <w:top w:w="75" w:type="dxa"/>
          <w:left w:w="0" w:type="dxa"/>
          <w:bottom w:w="75" w:type="dxa"/>
          <w:right w:w="0" w:type="dxa"/>
        </w:tblCellMar>
        <w:tblLook w:val="000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b/>
                <w:sz w:val="22"/>
                <w:szCs w:val="22"/>
              </w:rPr>
            </w:pPr>
            <w:r w:rsidRPr="003B198F">
              <w:rPr>
                <w:sz w:val="22"/>
                <w:szCs w:val="22"/>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 xml:space="preserve">Размещение объектов капитального строительства в целях обеспечения физических и юридических лиц коммунальными услугами, в частности: </w:t>
            </w:r>
            <w:r w:rsidRPr="003B198F">
              <w:rPr>
                <w:sz w:val="22"/>
                <w:szCs w:val="22"/>
              </w:rPr>
              <w:lastRenderedPageBreak/>
              <w:t>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lastRenderedPageBreak/>
              <w:t>3.1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r>
              <w:lastRenderedPageBreak/>
              <w:t>Служебные гаражи</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fffff3"/>
                </w:rPr>
                <w:t>кодами 3.0</w:t>
              </w:r>
            </w:hyperlink>
            <w:r>
              <w:t xml:space="preserve">, </w:t>
            </w:r>
            <w:hyperlink w:anchor="sub_1040" w:history="1">
              <w:r>
                <w:rPr>
                  <w:rStyle w:val="affffff3"/>
                </w:rPr>
                <w:t>4.0</w:t>
              </w:r>
            </w:hyperlink>
            <w:r>
              <w:t>, а также для стоянки и хранения транспортных 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4.9</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319" w:name="sub_10491"/>
            <w:r>
              <w:t>Объекты дорожного сервиса</w:t>
            </w:r>
            <w:bookmarkEnd w:id="319"/>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Pr>
                  <w:rStyle w:val="affffff3"/>
                </w:rPr>
                <w:t>кодами 4.9.1.1 - 4.9.1.4</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4.9.1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320" w:name="sub_14911"/>
            <w:r>
              <w:t>Заправка транспортных средств</w:t>
            </w:r>
            <w:bookmarkEnd w:id="320"/>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4.9.1.1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321" w:name="sub_14912"/>
            <w:r>
              <w:t>Обеспечение дорожного отдыха</w:t>
            </w:r>
            <w:bookmarkEnd w:id="321"/>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4.9.1.2</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322" w:name="sub_14913"/>
            <w:r>
              <w:t>Автомобильные мойки</w:t>
            </w:r>
            <w:bookmarkEnd w:id="322"/>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автомобильных моек, а также размещение магазинов сопутствующей торговли</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4.9.1.3</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323" w:name="sub_14914"/>
            <w:r>
              <w:t>Ремонт автомобилей</w:t>
            </w:r>
            <w:bookmarkEnd w:id="323"/>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4.9.1.4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различного рода путей сообщения и сооружений, используемых для перевозки людей или грузов, либо передачи веществ.</w:t>
            </w:r>
          </w:p>
          <w:p w:rsidR="00D26EAD" w:rsidRPr="003B198F" w:rsidRDefault="00D26EAD" w:rsidP="00D26EAD">
            <w:pPr>
              <w:jc w:val="both"/>
              <w:rPr>
                <w:sz w:val="22"/>
                <w:szCs w:val="22"/>
              </w:rPr>
            </w:pPr>
            <w:r w:rsidRPr="003B198F">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71" w:anchor="block_1071" w:history="1">
              <w:r w:rsidRPr="003B198F">
                <w:rPr>
                  <w:sz w:val="22"/>
                  <w:szCs w:val="22"/>
                  <w:u w:val="single"/>
                </w:rPr>
                <w:t>кодами 7.1 -7.5</w:t>
              </w:r>
            </w:hyperlink>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7.0</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Железнодорожный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D26EAD" w:rsidRPr="003B198F" w:rsidRDefault="00D26EAD" w:rsidP="00D26EAD">
            <w:pPr>
              <w:jc w:val="both"/>
              <w:rPr>
                <w:sz w:val="22"/>
                <w:szCs w:val="22"/>
              </w:rPr>
            </w:pPr>
            <w:r w:rsidRPr="003B198F">
              <w:rPr>
                <w:sz w:val="22"/>
                <w:szCs w:val="22"/>
              </w:rPr>
              <w:lastRenderedPageBreak/>
              <w:t>размещение наземных сооружений для трамвайного сообщения и иных специальных дорог (канатных, монорельсовых, фуникулеров)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lastRenderedPageBreak/>
              <w:t>7.1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lastRenderedPageBreak/>
              <w:t>Автомобильный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D26EAD" w:rsidRPr="003B198F" w:rsidRDefault="00D26EAD" w:rsidP="00D26EAD">
            <w:pPr>
              <w:jc w:val="both"/>
              <w:rPr>
                <w:sz w:val="22"/>
                <w:szCs w:val="22"/>
              </w:rPr>
            </w:pPr>
            <w:r w:rsidRPr="003B198F">
              <w:rPr>
                <w:sz w:val="22"/>
                <w:szCs w:val="22"/>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7.2</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bookmarkStart w:id="324" w:name="sub_1072"/>
            <w:r>
              <w:t>Автомобильный транспорт</w:t>
            </w:r>
            <w:bookmarkEnd w:id="324"/>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зданий и сооружений автомобильного транспорта.</w:t>
            </w:r>
          </w:p>
          <w:p w:rsidR="009F0D63" w:rsidRDefault="009F0D63" w:rsidP="009F0D63">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Pr>
                  <w:rStyle w:val="affffff3"/>
                </w:rPr>
                <w:t>кодами 7.2.1 - 7.2.3</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7.2</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325" w:name="sub_1721"/>
            <w:r>
              <w:t>Размещение автомобильных дорог</w:t>
            </w:r>
            <w:bookmarkEnd w:id="325"/>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3"/>
                </w:rPr>
                <w:t>кодами 2.7.1</w:t>
              </w:r>
            </w:hyperlink>
            <w:r>
              <w:t xml:space="preserve">, </w:t>
            </w:r>
            <w:hyperlink w:anchor="sub_1049" w:history="1">
              <w:r>
                <w:rPr>
                  <w:rStyle w:val="affffff3"/>
                </w:rPr>
                <w:t>4.9</w:t>
              </w:r>
            </w:hyperlink>
            <w:r>
              <w:t xml:space="preserve">, </w:t>
            </w:r>
            <w:hyperlink w:anchor="sub_1723" w:history="1">
              <w:r>
                <w:rPr>
                  <w:rStyle w:val="affffff3"/>
                </w:rPr>
                <w:t>7.2.3</w:t>
              </w:r>
            </w:hyperlink>
            <w:r>
              <w:t>, а также некапитальных сооружений, предназначенных для охраны транспортных средств;</w:t>
            </w:r>
          </w:p>
          <w:p w:rsidR="009F0D63" w:rsidRDefault="009F0D63" w:rsidP="009F0D63">
            <w:pPr>
              <w:pStyle w:val="affffff8"/>
            </w:pPr>
            <w: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7.2.1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a"/>
            </w:pPr>
            <w:bookmarkStart w:id="326" w:name="sub_1722"/>
            <w:r>
              <w:t>Обслуживание перевозок пассажиров</w:t>
            </w:r>
            <w:bookmarkEnd w:id="326"/>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Pr>
                  <w:rStyle w:val="affffff3"/>
                </w:rPr>
                <w:t>кодом 7.6</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7.2.2</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Воздушный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Трубопроводный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7.5</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Земельные участки общего пользования.</w:t>
            </w:r>
          </w:p>
          <w:p w:rsidR="009F0D63" w:rsidRDefault="009F0D63" w:rsidP="009F0D63">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12.0</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 не установлен</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lastRenderedPageBreak/>
              <w:t>Условно разрешенные виды использования</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Объекты гаражного назначения</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2.7.1</w:t>
            </w:r>
          </w:p>
        </w:tc>
      </w:tr>
      <w:tr w:rsidR="00D26EAD" w:rsidRPr="003B198F" w:rsidTr="002C264C">
        <w:trPr>
          <w:trHeight w:val="1197"/>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Магазины</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4.6</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8"/>
            </w:pPr>
            <w:r>
              <w:t>Гостиничное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8"/>
              <w:jc w:val="center"/>
            </w:pPr>
            <w:r>
              <w:t>4.7</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Склады</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6.9</w:t>
            </w:r>
          </w:p>
        </w:tc>
      </w:tr>
    </w:tbl>
    <w:p w:rsidR="00D26EAD" w:rsidRPr="003B198F" w:rsidRDefault="00D26EAD" w:rsidP="00D26EAD">
      <w:pPr>
        <w:pStyle w:val="ac"/>
        <w:ind w:left="0" w:firstLine="709"/>
        <w:contextualSpacing/>
        <w:rPr>
          <w:lang w:eastAsia="ru-RU"/>
        </w:rPr>
      </w:pPr>
    </w:p>
    <w:p w:rsidR="002C264C" w:rsidRDefault="002C264C" w:rsidP="002C264C">
      <w:pPr>
        <w:widowControl w:val="0"/>
        <w:autoSpaceDE w:val="0"/>
        <w:autoSpaceDN w:val="0"/>
        <w:adjustRightInd w:val="0"/>
        <w:ind w:firstLine="709"/>
        <w:contextualSpacing/>
        <w:jc w:val="both"/>
        <w:rPr>
          <w:b/>
        </w:rPr>
      </w:pPr>
      <w:bookmarkStart w:id="327" w:name="_Toc529951973"/>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C264C" w:rsidRDefault="002C264C" w:rsidP="002C264C">
      <w:pPr>
        <w:widowControl w:val="0"/>
        <w:autoSpaceDE w:val="0"/>
        <w:autoSpaceDN w:val="0"/>
        <w:adjustRightInd w:val="0"/>
        <w:ind w:firstLine="709"/>
        <w:contextualSpacing/>
        <w:jc w:val="both"/>
        <w:rPr>
          <w:b/>
        </w:rPr>
      </w:pPr>
    </w:p>
    <w:p w:rsidR="002C264C" w:rsidRDefault="002C264C" w:rsidP="002C264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rPr>
          <w:u w:val="single"/>
        </w:rPr>
      </w:pPr>
    </w:p>
    <w:p w:rsidR="002C264C" w:rsidRDefault="002C264C" w:rsidP="002C264C">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pPr>
    </w:p>
    <w:p w:rsidR="002C264C" w:rsidRDefault="002C264C" w:rsidP="002C264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pPr>
    </w:p>
    <w:p w:rsidR="002C264C" w:rsidRDefault="002C264C" w:rsidP="002C264C">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Pr="00151B1B" w:rsidRDefault="002C264C" w:rsidP="002C264C">
      <w:pPr>
        <w:widowControl w:val="0"/>
        <w:autoSpaceDE w:val="0"/>
        <w:autoSpaceDN w:val="0"/>
        <w:adjustRightInd w:val="0"/>
        <w:ind w:firstLine="709"/>
        <w:contextualSpacing/>
        <w:jc w:val="both"/>
        <w:rPr>
          <w:b/>
          <w:i/>
          <w:u w:val="single"/>
        </w:rPr>
      </w:pPr>
    </w:p>
    <w:p w:rsidR="002C264C" w:rsidRDefault="002C264C" w:rsidP="002C264C">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6E72D9" w:rsidRPr="00534DD5" w:rsidRDefault="006E72D9" w:rsidP="006E72D9">
      <w:pPr>
        <w:widowControl w:val="0"/>
        <w:autoSpaceDE w:val="0"/>
        <w:autoSpaceDN w:val="0"/>
        <w:adjustRightInd w:val="0"/>
        <w:ind w:firstLine="709"/>
        <w:jc w:val="both"/>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E72D9" w:rsidRPr="00290AA9" w:rsidRDefault="006E72D9" w:rsidP="006E72D9">
      <w:pPr>
        <w:widowControl w:val="0"/>
        <w:autoSpaceDE w:val="0"/>
        <w:autoSpaceDN w:val="0"/>
        <w:adjustRightInd w:val="0"/>
        <w:ind w:firstLine="709"/>
        <w:contextualSpacing/>
        <w:jc w:val="both"/>
        <w:rPr>
          <w:b/>
          <w:i/>
          <w:u w:val="single"/>
        </w:rPr>
      </w:pPr>
      <w:r w:rsidRPr="00534DD5">
        <w:t xml:space="preserve">- размеры санитарно-защитной зоны устанавливаются с учетом требований СанПиН </w:t>
      </w:r>
      <w:r w:rsidRPr="00534DD5">
        <w:lastRenderedPageBreak/>
        <w:t>2.2.1/2.1.1.1200</w:t>
      </w:r>
    </w:p>
    <w:p w:rsidR="004E27F5" w:rsidRPr="003B198F" w:rsidRDefault="00964791" w:rsidP="00D24C16">
      <w:pPr>
        <w:pStyle w:val="39"/>
      </w:pPr>
      <w:bookmarkStart w:id="328" w:name="_Toc4763307"/>
      <w:r w:rsidRPr="003B198F">
        <w:t xml:space="preserve">Статья </w:t>
      </w:r>
      <w:r w:rsidR="00F65B93">
        <w:t>3</w:t>
      </w:r>
      <w:r w:rsidR="00E641B3">
        <w:t>3</w:t>
      </w:r>
      <w:r w:rsidRPr="003B198F">
        <w:t xml:space="preserve">. </w:t>
      </w:r>
      <w:r w:rsidR="004E27F5" w:rsidRPr="003B198F">
        <w:t>Градостроительные регламенты. Зоны сельскохозяйственного использования – "Сх".</w:t>
      </w:r>
      <w:bookmarkEnd w:id="327"/>
      <w:bookmarkEnd w:id="328"/>
    </w:p>
    <w:p w:rsidR="004E27F5" w:rsidRPr="003B198F" w:rsidRDefault="004E27F5" w:rsidP="00506E09">
      <w:pPr>
        <w:ind w:firstLine="709"/>
        <w:contextualSpacing/>
        <w:jc w:val="both"/>
      </w:pPr>
      <w:r w:rsidRPr="003B198F">
        <w:t xml:space="preserve">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4E27F5" w:rsidRPr="003B198F" w:rsidRDefault="004E27F5" w:rsidP="00540810">
      <w:pPr>
        <w:pStyle w:val="40"/>
        <w:numPr>
          <w:ilvl w:val="0"/>
          <w:numId w:val="0"/>
        </w:numPr>
        <w:ind w:left="720"/>
      </w:pPr>
      <w:r w:rsidRPr="003B198F">
        <w:t xml:space="preserve">1. Сх1 – </w:t>
      </w:r>
      <w:r w:rsidR="00540810" w:rsidRPr="003B198F">
        <w:rPr>
          <w:sz w:val="22"/>
          <w:szCs w:val="22"/>
        </w:rPr>
        <w:t>Зона сельскохозяйственных угодий</w:t>
      </w:r>
      <w:r w:rsidRPr="003B198F">
        <w:t>.</w:t>
      </w:r>
    </w:p>
    <w:p w:rsidR="004E27F5" w:rsidRDefault="004E27F5" w:rsidP="00506E09">
      <w:pPr>
        <w:ind w:firstLine="709"/>
        <w:contextualSpacing/>
        <w:jc w:val="both"/>
      </w:pPr>
      <w:r w:rsidRPr="003B198F">
        <w:t>В соответствии с Градостроительным Кодексом Российской Федерации (статья 36, п.6) градостроительные регламенты для сельскохозяйственных угодий в составе земель сельскохозяйственного назначения не устанавливаются.</w:t>
      </w:r>
    </w:p>
    <w:p w:rsidR="009263BD" w:rsidRDefault="009263BD" w:rsidP="009263BD">
      <w:pPr>
        <w:pStyle w:val="40"/>
        <w:numPr>
          <w:ilvl w:val="0"/>
          <w:numId w:val="0"/>
        </w:numPr>
        <w:autoSpaceDE w:val="0"/>
        <w:autoSpaceDN w:val="0"/>
        <w:adjustRightInd w:val="0"/>
        <w:ind w:left="720"/>
        <w:contextualSpacing w:val="0"/>
      </w:pPr>
      <w:r>
        <w:t>2. Сх2 – Зона садоводческих или огороднических некоммерческих товариществ.</w:t>
      </w:r>
    </w:p>
    <w:tbl>
      <w:tblPr>
        <w:tblW w:w="10026" w:type="dxa"/>
        <w:tblInd w:w="108" w:type="dxa"/>
        <w:tblLayout w:type="fixed"/>
        <w:tblLook w:val="0000"/>
      </w:tblPr>
      <w:tblGrid>
        <w:gridCol w:w="2120"/>
        <w:gridCol w:w="7049"/>
        <w:gridCol w:w="857"/>
      </w:tblGrid>
      <w:tr w:rsidR="009263BD" w:rsidTr="009F0D63">
        <w:trPr>
          <w:trHeight w:val="540"/>
        </w:trPr>
        <w:tc>
          <w:tcPr>
            <w:tcW w:w="2120" w:type="dxa"/>
            <w:tcBorders>
              <w:top w:val="single" w:sz="4" w:space="0" w:color="000000"/>
              <w:left w:val="single" w:sz="4" w:space="0" w:color="000000"/>
              <w:bottom w:val="single" w:sz="4" w:space="0" w:color="000000"/>
              <w:right w:val="single" w:sz="4" w:space="0" w:color="000000"/>
            </w:tcBorders>
          </w:tcPr>
          <w:p w:rsidR="009263BD" w:rsidRDefault="009263BD" w:rsidP="009263BD">
            <w:pPr>
              <w:widowControl w:val="0"/>
              <w:jc w:val="center"/>
              <w:rPr>
                <w:b/>
                <w:bCs/>
                <w:sz w:val="22"/>
                <w:szCs w:val="22"/>
              </w:rPr>
            </w:pPr>
            <w:r>
              <w:rPr>
                <w:b/>
                <w:bCs/>
                <w:sz w:val="22"/>
                <w:szCs w:val="22"/>
              </w:rPr>
              <w:t>Наименование вида разрешенного использования</w:t>
            </w:r>
          </w:p>
        </w:tc>
        <w:tc>
          <w:tcPr>
            <w:tcW w:w="7049" w:type="dxa"/>
            <w:tcBorders>
              <w:top w:val="single" w:sz="4" w:space="0" w:color="000000"/>
              <w:left w:val="single" w:sz="4" w:space="0" w:color="000000"/>
              <w:bottom w:val="single" w:sz="4" w:space="0" w:color="000000"/>
              <w:right w:val="single" w:sz="4" w:space="0" w:color="000000"/>
            </w:tcBorders>
          </w:tcPr>
          <w:p w:rsidR="009263BD" w:rsidRDefault="009263BD" w:rsidP="009263BD">
            <w:pPr>
              <w:widowControl w:val="0"/>
              <w:jc w:val="center"/>
              <w:rPr>
                <w:b/>
                <w:bCs/>
                <w:sz w:val="22"/>
                <w:szCs w:val="22"/>
              </w:rPr>
            </w:pPr>
            <w:r>
              <w:rPr>
                <w:b/>
                <w:bCs/>
                <w:sz w:val="22"/>
                <w:szCs w:val="22"/>
              </w:rPr>
              <w:t>Описание вида разрешенного использования</w:t>
            </w:r>
          </w:p>
        </w:tc>
        <w:tc>
          <w:tcPr>
            <w:tcW w:w="857" w:type="dxa"/>
            <w:tcBorders>
              <w:top w:val="single" w:sz="4" w:space="0" w:color="000000"/>
              <w:left w:val="single" w:sz="4" w:space="0" w:color="000000"/>
              <w:bottom w:val="single" w:sz="4" w:space="0" w:color="000000"/>
              <w:right w:val="single" w:sz="4" w:space="0" w:color="000000"/>
            </w:tcBorders>
          </w:tcPr>
          <w:p w:rsidR="009263BD" w:rsidRDefault="009263BD" w:rsidP="009263BD">
            <w:pPr>
              <w:widowControl w:val="0"/>
              <w:jc w:val="center"/>
              <w:rPr>
                <w:b/>
                <w:bCs/>
                <w:sz w:val="22"/>
                <w:szCs w:val="22"/>
              </w:rPr>
            </w:pPr>
            <w:r>
              <w:rPr>
                <w:b/>
                <w:bCs/>
                <w:sz w:val="22"/>
                <w:szCs w:val="22"/>
              </w:rPr>
              <w:t>Код</w:t>
            </w:r>
          </w:p>
        </w:tc>
      </w:tr>
      <w:tr w:rsidR="009263BD" w:rsidTr="009F0D63">
        <w:tblPrEx>
          <w:tblCellSpacing w:w="-5" w:type="nil"/>
        </w:tblPrEx>
        <w:trPr>
          <w:trHeight w:val="300"/>
          <w:tblCellSpacing w:w="-5" w:type="nil"/>
        </w:trPr>
        <w:tc>
          <w:tcPr>
            <w:tcW w:w="10026" w:type="dxa"/>
            <w:gridSpan w:val="3"/>
            <w:tcBorders>
              <w:top w:val="single" w:sz="4" w:space="0" w:color="000000"/>
              <w:left w:val="single" w:sz="4" w:space="0" w:color="000000"/>
              <w:bottom w:val="single" w:sz="4" w:space="0" w:color="000000"/>
              <w:right w:val="single" w:sz="4" w:space="0" w:color="000000"/>
            </w:tcBorders>
          </w:tcPr>
          <w:p w:rsidR="009263BD" w:rsidRDefault="009263BD" w:rsidP="009263BD">
            <w:pPr>
              <w:jc w:val="center"/>
              <w:rPr>
                <w:b/>
                <w:bCs/>
                <w:sz w:val="22"/>
                <w:szCs w:val="22"/>
              </w:rPr>
            </w:pPr>
            <w:r>
              <w:rPr>
                <w:b/>
                <w:bCs/>
                <w:sz w:val="22"/>
                <w:szCs w:val="22"/>
              </w:rPr>
              <w:t>Основные виды разрешенного использования</w:t>
            </w:r>
          </w:p>
        </w:tc>
      </w:tr>
      <w:tr w:rsidR="009263BD" w:rsidTr="009F0D63">
        <w:tblPrEx>
          <w:tblCellSpacing w:w="-5" w:type="nil"/>
        </w:tblPrEx>
        <w:trPr>
          <w:trHeight w:val="375"/>
          <w:tblCellSpacing w:w="-5" w:type="nil"/>
        </w:trPr>
        <w:tc>
          <w:tcPr>
            <w:tcW w:w="2120" w:type="dxa"/>
            <w:tcBorders>
              <w:top w:val="single" w:sz="4" w:space="0" w:color="000000"/>
              <w:left w:val="single" w:sz="4" w:space="0" w:color="000000"/>
              <w:bottom w:val="single" w:sz="4" w:space="0" w:color="000000"/>
              <w:right w:val="single" w:sz="4" w:space="0" w:color="000000"/>
            </w:tcBorders>
          </w:tcPr>
          <w:p w:rsidR="009263BD" w:rsidRDefault="009263BD" w:rsidP="009263BD">
            <w:pPr>
              <w:rPr>
                <w:sz w:val="22"/>
                <w:szCs w:val="22"/>
              </w:rPr>
            </w:pPr>
            <w:r>
              <w:rPr>
                <w:sz w:val="22"/>
                <w:szCs w:val="22"/>
              </w:rPr>
              <w:t>Для ведения личного подсобного хозяйства</w:t>
            </w:r>
          </w:p>
        </w:tc>
        <w:tc>
          <w:tcPr>
            <w:tcW w:w="7049" w:type="dxa"/>
            <w:tcBorders>
              <w:top w:val="single" w:sz="4" w:space="0" w:color="000000"/>
              <w:left w:val="single" w:sz="4" w:space="0" w:color="000000"/>
              <w:bottom w:val="single" w:sz="4" w:space="0" w:color="000000"/>
              <w:right w:val="single" w:sz="4" w:space="0" w:color="000000"/>
            </w:tcBorders>
          </w:tcPr>
          <w:p w:rsidR="009263BD" w:rsidRDefault="009263BD" w:rsidP="009263BD">
            <w:pPr>
              <w:spacing w:line="298" w:lineRule="atLeast"/>
              <w:rPr>
                <w:sz w:val="22"/>
                <w:szCs w:val="22"/>
              </w:rPr>
            </w:pPr>
            <w:r>
              <w:rPr>
                <w:sz w:val="22"/>
                <w:szCs w:val="22"/>
              </w:rPr>
              <w:t>Размещение жилого </w:t>
            </w:r>
            <w:hyperlink r:id="rId72" w:history="1">
              <w:r>
                <w:rPr>
                  <w:sz w:val="22"/>
                  <w:szCs w:val="22"/>
                </w:rPr>
                <w:t>дома</w:t>
              </w:r>
            </w:hyperlink>
            <w:r>
              <w:rPr>
                <w:sz w:val="22"/>
                <w:szCs w:val="22"/>
              </w:rPr>
              <w:t>, не предназначенного для раздела на квартиры (дома, пригодные для постоянного проживания и высотой не выше трех надземных этажей);</w:t>
            </w:r>
          </w:p>
          <w:p w:rsidR="009263BD" w:rsidRDefault="009263BD" w:rsidP="009263BD">
            <w:pPr>
              <w:spacing w:line="298" w:lineRule="atLeast"/>
              <w:rPr>
                <w:sz w:val="22"/>
                <w:szCs w:val="22"/>
              </w:rPr>
            </w:pPr>
            <w:r>
              <w:rPr>
                <w:sz w:val="22"/>
                <w:szCs w:val="22"/>
              </w:rPr>
              <w:t>производство сельскохозяйственной продукции;</w:t>
            </w:r>
          </w:p>
          <w:p w:rsidR="009263BD" w:rsidRDefault="009263BD" w:rsidP="009263BD">
            <w:pPr>
              <w:spacing w:line="298" w:lineRule="atLeast"/>
              <w:rPr>
                <w:sz w:val="22"/>
                <w:szCs w:val="22"/>
              </w:rPr>
            </w:pPr>
            <w:r>
              <w:rPr>
                <w:sz w:val="22"/>
                <w:szCs w:val="22"/>
              </w:rPr>
              <w:t>размещение гаража и иных вспомогательных сооружений; содержание сельскохозяйственных животных</w:t>
            </w:r>
          </w:p>
        </w:tc>
        <w:tc>
          <w:tcPr>
            <w:tcW w:w="857" w:type="dxa"/>
            <w:tcBorders>
              <w:top w:val="single" w:sz="4" w:space="0" w:color="000000"/>
              <w:left w:val="single" w:sz="4" w:space="0" w:color="000000"/>
              <w:bottom w:val="single" w:sz="4" w:space="0" w:color="000000"/>
              <w:right w:val="single" w:sz="4" w:space="0" w:color="000000"/>
            </w:tcBorders>
          </w:tcPr>
          <w:p w:rsidR="009263BD" w:rsidRDefault="009263BD" w:rsidP="009263BD">
            <w:pPr>
              <w:jc w:val="center"/>
              <w:rPr>
                <w:sz w:val="22"/>
                <w:szCs w:val="22"/>
              </w:rPr>
            </w:pPr>
            <w:r>
              <w:rPr>
                <w:sz w:val="22"/>
                <w:szCs w:val="22"/>
              </w:rPr>
              <w:t>2.2</w:t>
            </w:r>
          </w:p>
        </w:tc>
      </w:tr>
      <w:tr w:rsidR="009263BD" w:rsidTr="009F0D63">
        <w:tblPrEx>
          <w:tblCellSpacing w:w="-5" w:type="nil"/>
        </w:tblPrEx>
        <w:trPr>
          <w:trHeight w:val="375"/>
          <w:tblCellSpacing w:w="-5" w:type="nil"/>
        </w:trPr>
        <w:tc>
          <w:tcPr>
            <w:tcW w:w="2120" w:type="dxa"/>
            <w:tcBorders>
              <w:top w:val="single" w:sz="4" w:space="0" w:color="000000"/>
              <w:left w:val="single" w:sz="4" w:space="0" w:color="000000"/>
              <w:bottom w:val="single" w:sz="4" w:space="0" w:color="000000"/>
              <w:right w:val="single" w:sz="4" w:space="0" w:color="000000"/>
            </w:tcBorders>
          </w:tcPr>
          <w:p w:rsidR="009263BD" w:rsidRDefault="009263BD" w:rsidP="009263BD">
            <w:pPr>
              <w:rPr>
                <w:sz w:val="22"/>
                <w:szCs w:val="22"/>
              </w:rPr>
            </w:pPr>
            <w:r>
              <w:rPr>
                <w:sz w:val="22"/>
                <w:szCs w:val="22"/>
              </w:rPr>
              <w:t>Коммунальное</w:t>
            </w:r>
          </w:p>
          <w:p w:rsidR="009263BD" w:rsidRDefault="009263BD" w:rsidP="009263BD">
            <w:pPr>
              <w:rPr>
                <w:sz w:val="22"/>
                <w:szCs w:val="22"/>
              </w:rPr>
            </w:pPr>
            <w:r>
              <w:rPr>
                <w:sz w:val="22"/>
                <w:szCs w:val="22"/>
              </w:rPr>
              <w:t>обслуживание</w:t>
            </w:r>
          </w:p>
        </w:tc>
        <w:tc>
          <w:tcPr>
            <w:tcW w:w="7049" w:type="dxa"/>
            <w:tcBorders>
              <w:top w:val="single" w:sz="4" w:space="0" w:color="000000"/>
              <w:left w:val="single" w:sz="4" w:space="0" w:color="000000"/>
              <w:bottom w:val="single" w:sz="4" w:space="0" w:color="000000"/>
              <w:right w:val="single" w:sz="4" w:space="0" w:color="000000"/>
            </w:tcBorders>
          </w:tcPr>
          <w:p w:rsidR="009263BD" w:rsidRDefault="009263BD" w:rsidP="009263BD">
            <w:pPr>
              <w:spacing w:line="298" w:lineRule="atLeast"/>
              <w:rPr>
                <w:sz w:val="22"/>
                <w:szCs w:val="22"/>
              </w:rPr>
            </w:pPr>
            <w:r>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7" w:type="dxa"/>
            <w:tcBorders>
              <w:top w:val="single" w:sz="4" w:space="0" w:color="000000"/>
              <w:left w:val="single" w:sz="4" w:space="0" w:color="000000"/>
              <w:bottom w:val="single" w:sz="4" w:space="0" w:color="000000"/>
              <w:right w:val="single" w:sz="4" w:space="0" w:color="000000"/>
            </w:tcBorders>
          </w:tcPr>
          <w:p w:rsidR="009263BD" w:rsidRDefault="009263BD" w:rsidP="009263BD">
            <w:pPr>
              <w:jc w:val="center"/>
              <w:rPr>
                <w:sz w:val="22"/>
                <w:szCs w:val="22"/>
              </w:rPr>
            </w:pPr>
          </w:p>
          <w:p w:rsidR="009263BD" w:rsidRDefault="009263BD" w:rsidP="009263BD">
            <w:pPr>
              <w:jc w:val="center"/>
              <w:rPr>
                <w:sz w:val="22"/>
                <w:szCs w:val="22"/>
              </w:rPr>
            </w:pPr>
            <w:r>
              <w:rPr>
                <w:sz w:val="22"/>
                <w:szCs w:val="22"/>
              </w:rPr>
              <w:t>3.1</w:t>
            </w:r>
          </w:p>
        </w:tc>
      </w:tr>
      <w:tr w:rsidR="009F0D63" w:rsidTr="009F0D63">
        <w:tblPrEx>
          <w:tblCellSpacing w:w="-5" w:type="nil"/>
        </w:tblPrEx>
        <w:trPr>
          <w:trHeight w:val="375"/>
          <w:tblCellSpacing w:w="-5" w:type="nil"/>
        </w:trPr>
        <w:tc>
          <w:tcPr>
            <w:tcW w:w="2120" w:type="dxa"/>
            <w:tcBorders>
              <w:top w:val="single" w:sz="4" w:space="0" w:color="000000"/>
              <w:left w:val="single" w:sz="4" w:space="0" w:color="000000"/>
              <w:bottom w:val="single" w:sz="4" w:space="0" w:color="000000"/>
              <w:right w:val="single" w:sz="4" w:space="0" w:color="000000"/>
            </w:tcBorders>
          </w:tcPr>
          <w:p w:rsidR="009F0D63" w:rsidRDefault="009F0D63" w:rsidP="009F0D63">
            <w:pPr>
              <w:pStyle w:val="affffffa"/>
            </w:pPr>
            <w:bookmarkStart w:id="329" w:name="sub_1130"/>
            <w:bookmarkStart w:id="330" w:name="sub_10131"/>
            <w:r>
              <w:t>Земельные участки общего назначения</w:t>
            </w:r>
            <w:bookmarkEnd w:id="329"/>
            <w:bookmarkEnd w:id="330"/>
          </w:p>
        </w:tc>
        <w:tc>
          <w:tcPr>
            <w:tcW w:w="7049" w:type="dxa"/>
            <w:tcBorders>
              <w:top w:val="single" w:sz="4" w:space="0" w:color="000000"/>
              <w:left w:val="single" w:sz="4" w:space="0" w:color="000000"/>
              <w:bottom w:val="single" w:sz="4" w:space="0" w:color="000000"/>
              <w:right w:val="single" w:sz="4" w:space="0" w:color="000000"/>
            </w:tcBorders>
          </w:tcPr>
          <w:p w:rsidR="009F0D63" w:rsidRDefault="009F0D63" w:rsidP="009F0D63">
            <w:pPr>
              <w:pStyle w:val="affffff8"/>
            </w:pPr>
            <w: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57" w:type="dxa"/>
            <w:tcBorders>
              <w:top w:val="single" w:sz="4" w:space="0" w:color="000000"/>
              <w:left w:val="single" w:sz="4" w:space="0" w:color="000000"/>
              <w:bottom w:val="single" w:sz="4" w:space="0" w:color="000000"/>
              <w:right w:val="single" w:sz="4" w:space="0" w:color="000000"/>
            </w:tcBorders>
          </w:tcPr>
          <w:p w:rsidR="009F0D63" w:rsidRDefault="009F0D63" w:rsidP="009F0D63">
            <w:pPr>
              <w:pStyle w:val="affffff8"/>
              <w:jc w:val="center"/>
            </w:pPr>
            <w:r>
              <w:t>13.0</w:t>
            </w:r>
          </w:p>
        </w:tc>
      </w:tr>
      <w:tr w:rsidR="009F0D63" w:rsidTr="009F0D63">
        <w:tblPrEx>
          <w:tblCellSpacing w:w="-5" w:type="nil"/>
        </w:tblPrEx>
        <w:trPr>
          <w:trHeight w:val="375"/>
          <w:tblCellSpacing w:w="-5" w:type="nil"/>
        </w:trPr>
        <w:tc>
          <w:tcPr>
            <w:tcW w:w="2120" w:type="dxa"/>
            <w:tcBorders>
              <w:top w:val="single" w:sz="4" w:space="0" w:color="000000"/>
              <w:left w:val="single" w:sz="4" w:space="0" w:color="000000"/>
              <w:bottom w:val="single" w:sz="4" w:space="0" w:color="000000"/>
              <w:right w:val="single" w:sz="4" w:space="0" w:color="000000"/>
            </w:tcBorders>
          </w:tcPr>
          <w:p w:rsidR="009F0D63" w:rsidRDefault="009F0D63" w:rsidP="009F0D63">
            <w:pPr>
              <w:pStyle w:val="affffffa"/>
            </w:pPr>
            <w:r>
              <w:t>Ведение огородничества</w:t>
            </w:r>
          </w:p>
        </w:tc>
        <w:tc>
          <w:tcPr>
            <w:tcW w:w="7049" w:type="dxa"/>
            <w:tcBorders>
              <w:top w:val="single" w:sz="4" w:space="0" w:color="000000"/>
              <w:left w:val="single" w:sz="4" w:space="0" w:color="000000"/>
              <w:bottom w:val="single" w:sz="4" w:space="0" w:color="000000"/>
              <w:right w:val="single" w:sz="4" w:space="0" w:color="000000"/>
            </w:tcBorders>
          </w:tcPr>
          <w:p w:rsidR="009F0D63" w:rsidRDefault="009F0D63" w:rsidP="009F0D63">
            <w:pPr>
              <w:pStyle w:val="affffff8"/>
            </w:pPr>
            <w: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w:t>
            </w:r>
            <w:r>
              <w:lastRenderedPageBreak/>
              <w:t>урожая сельскохозяйственных культур</w:t>
            </w:r>
          </w:p>
        </w:tc>
        <w:tc>
          <w:tcPr>
            <w:tcW w:w="857" w:type="dxa"/>
            <w:tcBorders>
              <w:top w:val="single" w:sz="4" w:space="0" w:color="000000"/>
              <w:left w:val="single" w:sz="4" w:space="0" w:color="000000"/>
              <w:bottom w:val="single" w:sz="4" w:space="0" w:color="000000"/>
              <w:right w:val="single" w:sz="4" w:space="0" w:color="000000"/>
            </w:tcBorders>
          </w:tcPr>
          <w:p w:rsidR="009F0D63" w:rsidRDefault="009F0D63" w:rsidP="009F0D63">
            <w:pPr>
              <w:pStyle w:val="affffff8"/>
              <w:jc w:val="center"/>
            </w:pPr>
            <w:r>
              <w:lastRenderedPageBreak/>
              <w:t>13.1</w:t>
            </w:r>
          </w:p>
        </w:tc>
      </w:tr>
      <w:tr w:rsidR="009F0D63" w:rsidTr="009F0D63">
        <w:tblPrEx>
          <w:tblCellSpacing w:w="-5" w:type="nil"/>
        </w:tblPrEx>
        <w:trPr>
          <w:trHeight w:val="375"/>
          <w:tblCellSpacing w:w="-5" w:type="nil"/>
        </w:trPr>
        <w:tc>
          <w:tcPr>
            <w:tcW w:w="2120" w:type="dxa"/>
            <w:tcBorders>
              <w:top w:val="single" w:sz="4" w:space="0" w:color="000000"/>
              <w:left w:val="single" w:sz="4" w:space="0" w:color="000000"/>
              <w:bottom w:val="single" w:sz="4" w:space="0" w:color="000000"/>
              <w:right w:val="single" w:sz="4" w:space="0" w:color="000000"/>
            </w:tcBorders>
          </w:tcPr>
          <w:p w:rsidR="009F0D63" w:rsidRDefault="009F0D63" w:rsidP="009F0D63">
            <w:pPr>
              <w:pStyle w:val="affffffa"/>
            </w:pPr>
            <w:r>
              <w:lastRenderedPageBreak/>
              <w:t>Ведение садоводства</w:t>
            </w:r>
          </w:p>
        </w:tc>
        <w:tc>
          <w:tcPr>
            <w:tcW w:w="7049" w:type="dxa"/>
            <w:tcBorders>
              <w:top w:val="single" w:sz="4" w:space="0" w:color="000000"/>
              <w:left w:val="single" w:sz="4" w:space="0" w:color="000000"/>
              <w:bottom w:val="single" w:sz="4" w:space="0" w:color="000000"/>
              <w:right w:val="single" w:sz="4" w:space="0" w:color="000000"/>
            </w:tcBorders>
          </w:tcPr>
          <w:p w:rsidR="009F0D63" w:rsidRDefault="009F0D63" w:rsidP="009F0D63">
            <w:pPr>
              <w:pStyle w:val="affffff8"/>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Pr>
                  <w:rStyle w:val="affffff3"/>
                </w:rPr>
                <w:t>кодом 2.1</w:t>
              </w:r>
            </w:hyperlink>
            <w:r>
              <w:t>, хозяйственных построек и гаражей</w:t>
            </w:r>
          </w:p>
        </w:tc>
        <w:tc>
          <w:tcPr>
            <w:tcW w:w="857" w:type="dxa"/>
            <w:tcBorders>
              <w:top w:val="single" w:sz="4" w:space="0" w:color="000000"/>
              <w:left w:val="single" w:sz="4" w:space="0" w:color="000000"/>
              <w:bottom w:val="single" w:sz="4" w:space="0" w:color="000000"/>
              <w:right w:val="single" w:sz="4" w:space="0" w:color="000000"/>
            </w:tcBorders>
          </w:tcPr>
          <w:p w:rsidR="009F0D63" w:rsidRDefault="009F0D63" w:rsidP="009F0D63">
            <w:pPr>
              <w:pStyle w:val="affffff8"/>
              <w:jc w:val="center"/>
            </w:pPr>
            <w:r>
              <w:t>13.2</w:t>
            </w:r>
          </w:p>
        </w:tc>
      </w:tr>
      <w:tr w:rsidR="009263BD" w:rsidTr="009F0D63">
        <w:tblPrEx>
          <w:tblCellSpacing w:w="-5" w:type="nil"/>
        </w:tblPrEx>
        <w:trPr>
          <w:trHeight w:val="375"/>
          <w:tblCellSpacing w:w="-5" w:type="nil"/>
        </w:trPr>
        <w:tc>
          <w:tcPr>
            <w:tcW w:w="10026" w:type="dxa"/>
            <w:gridSpan w:val="3"/>
            <w:tcBorders>
              <w:top w:val="single" w:sz="4" w:space="0" w:color="000000"/>
              <w:left w:val="single" w:sz="4" w:space="0" w:color="000000"/>
              <w:bottom w:val="single" w:sz="4" w:space="0" w:color="000000"/>
              <w:right w:val="single" w:sz="4" w:space="0" w:color="000000"/>
            </w:tcBorders>
            <w:vAlign w:val="bottom"/>
          </w:tcPr>
          <w:p w:rsidR="009263BD" w:rsidRDefault="009263BD" w:rsidP="003C6EFE">
            <w:pPr>
              <w:jc w:val="center"/>
              <w:rPr>
                <w:b/>
                <w:bCs/>
                <w:sz w:val="22"/>
                <w:szCs w:val="22"/>
              </w:rPr>
            </w:pPr>
            <w:r>
              <w:rPr>
                <w:b/>
                <w:bCs/>
                <w:sz w:val="22"/>
                <w:szCs w:val="22"/>
              </w:rPr>
              <w:t>Вспомогательные виды разрешенного использования</w:t>
            </w:r>
          </w:p>
        </w:tc>
      </w:tr>
      <w:tr w:rsidR="003C6EFE" w:rsidTr="00B233D3">
        <w:tblPrEx>
          <w:tblCellSpacing w:w="-5" w:type="nil"/>
        </w:tblPrEx>
        <w:trPr>
          <w:trHeight w:val="375"/>
          <w:tblCellSpacing w:w="-5" w:type="nil"/>
        </w:trPr>
        <w:tc>
          <w:tcPr>
            <w:tcW w:w="2120" w:type="dxa"/>
            <w:tcBorders>
              <w:top w:val="single" w:sz="4" w:space="0" w:color="000000"/>
              <w:left w:val="single" w:sz="4" w:space="0" w:color="000000"/>
              <w:bottom w:val="single" w:sz="4" w:space="0" w:color="000000"/>
              <w:right w:val="single" w:sz="4" w:space="0" w:color="000000"/>
            </w:tcBorders>
          </w:tcPr>
          <w:p w:rsidR="003C6EFE" w:rsidRDefault="003C6EFE" w:rsidP="003C6EFE">
            <w:pPr>
              <w:pStyle w:val="affffff8"/>
            </w:pPr>
            <w:bookmarkStart w:id="331" w:name="sub_10111"/>
            <w:r>
              <w:t>Общее пользование водными объектами</w:t>
            </w:r>
            <w:bookmarkEnd w:id="331"/>
          </w:p>
        </w:tc>
        <w:tc>
          <w:tcPr>
            <w:tcW w:w="7049" w:type="dxa"/>
            <w:tcBorders>
              <w:top w:val="single" w:sz="4" w:space="0" w:color="000000"/>
              <w:left w:val="single" w:sz="4" w:space="0" w:color="000000"/>
              <w:bottom w:val="single" w:sz="4" w:space="0" w:color="000000"/>
              <w:right w:val="single" w:sz="4" w:space="0" w:color="000000"/>
            </w:tcBorders>
          </w:tcPr>
          <w:p w:rsidR="003C6EFE" w:rsidRDefault="003C6EFE" w:rsidP="003C6EFE">
            <w:pPr>
              <w:pStyle w:val="affffff8"/>
            </w:pPr>
            <w: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857" w:type="dxa"/>
            <w:tcBorders>
              <w:top w:val="single" w:sz="4" w:space="0" w:color="000000"/>
              <w:left w:val="single" w:sz="4" w:space="0" w:color="000000"/>
              <w:bottom w:val="single" w:sz="4" w:space="0" w:color="000000"/>
              <w:right w:val="single" w:sz="4" w:space="0" w:color="000000"/>
            </w:tcBorders>
          </w:tcPr>
          <w:p w:rsidR="003C6EFE" w:rsidRDefault="003C6EFE" w:rsidP="003C6EFE">
            <w:pPr>
              <w:pStyle w:val="affffff8"/>
              <w:jc w:val="center"/>
            </w:pPr>
            <w:r>
              <w:t>11.1</w:t>
            </w:r>
          </w:p>
        </w:tc>
      </w:tr>
      <w:tr w:rsidR="003C6EFE" w:rsidTr="00B233D3">
        <w:tblPrEx>
          <w:tblCellSpacing w:w="-5" w:type="nil"/>
        </w:tblPrEx>
        <w:trPr>
          <w:trHeight w:val="375"/>
          <w:tblCellSpacing w:w="-5" w:type="nil"/>
        </w:trPr>
        <w:tc>
          <w:tcPr>
            <w:tcW w:w="10026" w:type="dxa"/>
            <w:gridSpan w:val="3"/>
            <w:tcBorders>
              <w:top w:val="single" w:sz="4" w:space="0" w:color="000000"/>
              <w:left w:val="single" w:sz="4" w:space="0" w:color="000000"/>
              <w:bottom w:val="single" w:sz="4" w:space="0" w:color="000000"/>
              <w:right w:val="single" w:sz="4" w:space="0" w:color="000000"/>
            </w:tcBorders>
            <w:vAlign w:val="center"/>
          </w:tcPr>
          <w:p w:rsidR="003C6EFE" w:rsidRDefault="003C6EFE" w:rsidP="009263BD">
            <w:pPr>
              <w:jc w:val="center"/>
              <w:rPr>
                <w:sz w:val="22"/>
                <w:szCs w:val="22"/>
              </w:rPr>
            </w:pPr>
            <w:r>
              <w:rPr>
                <w:b/>
                <w:bCs/>
                <w:sz w:val="22"/>
                <w:szCs w:val="22"/>
              </w:rPr>
              <w:t>Условно разрешенные виды разрешенного использования</w:t>
            </w:r>
          </w:p>
        </w:tc>
      </w:tr>
      <w:tr w:rsidR="009263BD" w:rsidTr="009F0D63">
        <w:tblPrEx>
          <w:tblCellSpacing w:w="-5" w:type="nil"/>
        </w:tblPrEx>
        <w:trPr>
          <w:trHeight w:val="375"/>
          <w:tblCellSpacing w:w="-5" w:type="nil"/>
        </w:trPr>
        <w:tc>
          <w:tcPr>
            <w:tcW w:w="2120" w:type="dxa"/>
            <w:tcBorders>
              <w:top w:val="single" w:sz="4" w:space="0" w:color="000000"/>
              <w:left w:val="single" w:sz="4" w:space="0" w:color="000000"/>
              <w:bottom w:val="single" w:sz="4" w:space="0" w:color="000000"/>
              <w:right w:val="single" w:sz="4" w:space="0" w:color="000000"/>
            </w:tcBorders>
            <w:vAlign w:val="center"/>
          </w:tcPr>
          <w:p w:rsidR="009263BD" w:rsidRDefault="009263BD" w:rsidP="009263BD">
            <w:pPr>
              <w:rPr>
                <w:sz w:val="22"/>
                <w:szCs w:val="22"/>
              </w:rPr>
            </w:pPr>
            <w:r>
              <w:rPr>
                <w:sz w:val="22"/>
                <w:szCs w:val="22"/>
              </w:rPr>
              <w:t>Объекты гаражного</w:t>
            </w:r>
          </w:p>
          <w:p w:rsidR="009263BD" w:rsidRDefault="009263BD" w:rsidP="009263BD">
            <w:pPr>
              <w:rPr>
                <w:sz w:val="22"/>
                <w:szCs w:val="22"/>
              </w:rPr>
            </w:pPr>
            <w:r>
              <w:rPr>
                <w:sz w:val="22"/>
                <w:szCs w:val="22"/>
              </w:rPr>
              <w:t>назначения</w:t>
            </w:r>
          </w:p>
        </w:tc>
        <w:tc>
          <w:tcPr>
            <w:tcW w:w="7049" w:type="dxa"/>
            <w:tcBorders>
              <w:top w:val="single" w:sz="4" w:space="0" w:color="000000"/>
              <w:left w:val="single" w:sz="4" w:space="0" w:color="000000"/>
              <w:bottom w:val="single" w:sz="4" w:space="0" w:color="000000"/>
              <w:right w:val="single" w:sz="4" w:space="0" w:color="000000"/>
            </w:tcBorders>
          </w:tcPr>
          <w:p w:rsidR="009263BD" w:rsidRDefault="009263BD" w:rsidP="009263BD">
            <w:pPr>
              <w:spacing w:line="298" w:lineRule="atLeast"/>
              <w:jc w:val="both"/>
              <w:rPr>
                <w:sz w:val="22"/>
                <w:szCs w:val="22"/>
              </w:rPr>
            </w:pPr>
            <w:r>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7" w:type="dxa"/>
            <w:tcBorders>
              <w:top w:val="single" w:sz="4" w:space="0" w:color="000000"/>
              <w:left w:val="single" w:sz="4" w:space="0" w:color="000000"/>
              <w:bottom w:val="single" w:sz="4" w:space="0" w:color="000000"/>
              <w:right w:val="single" w:sz="4" w:space="0" w:color="000000"/>
            </w:tcBorders>
          </w:tcPr>
          <w:p w:rsidR="009263BD" w:rsidRDefault="009263BD" w:rsidP="009263BD">
            <w:pPr>
              <w:jc w:val="center"/>
              <w:rPr>
                <w:sz w:val="22"/>
                <w:szCs w:val="22"/>
              </w:rPr>
            </w:pPr>
          </w:p>
          <w:p w:rsidR="009263BD" w:rsidRDefault="009263BD" w:rsidP="009263BD">
            <w:pPr>
              <w:jc w:val="center"/>
              <w:rPr>
                <w:sz w:val="22"/>
                <w:szCs w:val="22"/>
              </w:rPr>
            </w:pPr>
          </w:p>
          <w:p w:rsidR="009263BD" w:rsidRDefault="009263BD" w:rsidP="009263BD">
            <w:pPr>
              <w:jc w:val="center"/>
              <w:rPr>
                <w:sz w:val="22"/>
                <w:szCs w:val="22"/>
              </w:rPr>
            </w:pPr>
            <w:r>
              <w:rPr>
                <w:sz w:val="22"/>
                <w:szCs w:val="22"/>
              </w:rPr>
              <w:t>2.7.1</w:t>
            </w:r>
          </w:p>
        </w:tc>
      </w:tr>
      <w:tr w:rsidR="009263BD" w:rsidTr="009F0D63">
        <w:tblPrEx>
          <w:tblCellSpacing w:w="-5" w:type="nil"/>
        </w:tblPrEx>
        <w:trPr>
          <w:trHeight w:val="375"/>
          <w:tblCellSpacing w:w="-5" w:type="nil"/>
        </w:trPr>
        <w:tc>
          <w:tcPr>
            <w:tcW w:w="2120" w:type="dxa"/>
            <w:tcBorders>
              <w:top w:val="single" w:sz="4" w:space="0" w:color="000000"/>
              <w:left w:val="single" w:sz="4" w:space="0" w:color="000000"/>
              <w:bottom w:val="single" w:sz="4" w:space="0" w:color="000000"/>
              <w:right w:val="single" w:sz="4" w:space="0" w:color="000000"/>
            </w:tcBorders>
            <w:vAlign w:val="center"/>
          </w:tcPr>
          <w:p w:rsidR="009263BD" w:rsidRDefault="009263BD" w:rsidP="009263BD">
            <w:pPr>
              <w:rPr>
                <w:sz w:val="22"/>
                <w:szCs w:val="22"/>
              </w:rPr>
            </w:pPr>
            <w:r>
              <w:rPr>
                <w:sz w:val="22"/>
                <w:szCs w:val="22"/>
              </w:rPr>
              <w:t>Обеспечение</w:t>
            </w:r>
          </w:p>
          <w:p w:rsidR="009263BD" w:rsidRDefault="009263BD" w:rsidP="009263BD">
            <w:pPr>
              <w:rPr>
                <w:sz w:val="22"/>
                <w:szCs w:val="22"/>
              </w:rPr>
            </w:pPr>
            <w:r>
              <w:rPr>
                <w:sz w:val="22"/>
                <w:szCs w:val="22"/>
              </w:rPr>
              <w:t>внутреннего</w:t>
            </w:r>
          </w:p>
          <w:p w:rsidR="009263BD" w:rsidRDefault="009263BD" w:rsidP="009263BD">
            <w:pPr>
              <w:rPr>
                <w:sz w:val="22"/>
                <w:szCs w:val="22"/>
              </w:rPr>
            </w:pPr>
            <w:r>
              <w:rPr>
                <w:sz w:val="22"/>
                <w:szCs w:val="22"/>
              </w:rPr>
              <w:t>правопорядка</w:t>
            </w:r>
          </w:p>
        </w:tc>
        <w:tc>
          <w:tcPr>
            <w:tcW w:w="7049" w:type="dxa"/>
            <w:tcBorders>
              <w:top w:val="single" w:sz="4" w:space="0" w:color="000000"/>
              <w:left w:val="single" w:sz="4" w:space="0" w:color="000000"/>
              <w:bottom w:val="single" w:sz="4" w:space="0" w:color="000000"/>
              <w:right w:val="single" w:sz="4" w:space="0" w:color="000000"/>
            </w:tcBorders>
          </w:tcPr>
          <w:p w:rsidR="009263BD" w:rsidRDefault="009263BD" w:rsidP="009263BD">
            <w:pPr>
              <w:jc w:val="both"/>
              <w:rPr>
                <w:sz w:val="22"/>
                <w:szCs w:val="22"/>
              </w:rPr>
            </w:pPr>
            <w:r>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7" w:type="dxa"/>
            <w:tcBorders>
              <w:top w:val="single" w:sz="4" w:space="0" w:color="000000"/>
              <w:left w:val="single" w:sz="4" w:space="0" w:color="000000"/>
              <w:bottom w:val="single" w:sz="4" w:space="0" w:color="000000"/>
              <w:right w:val="single" w:sz="4" w:space="0" w:color="000000"/>
            </w:tcBorders>
            <w:vAlign w:val="center"/>
          </w:tcPr>
          <w:p w:rsidR="009263BD" w:rsidRDefault="009263BD" w:rsidP="009F0D63">
            <w:pPr>
              <w:jc w:val="center"/>
              <w:rPr>
                <w:sz w:val="22"/>
                <w:szCs w:val="22"/>
              </w:rPr>
            </w:pPr>
            <w:r>
              <w:rPr>
                <w:sz w:val="22"/>
                <w:szCs w:val="22"/>
              </w:rPr>
              <w:t>8.3</w:t>
            </w:r>
          </w:p>
        </w:tc>
      </w:tr>
      <w:tr w:rsidR="009263BD" w:rsidTr="009F0D63">
        <w:tblPrEx>
          <w:tblCellSpacing w:w="-5" w:type="nil"/>
        </w:tblPrEx>
        <w:trPr>
          <w:trHeight w:val="375"/>
          <w:tblCellSpacing w:w="-5" w:type="nil"/>
        </w:trPr>
        <w:tc>
          <w:tcPr>
            <w:tcW w:w="2120" w:type="dxa"/>
            <w:tcBorders>
              <w:top w:val="single" w:sz="4" w:space="0" w:color="000000"/>
              <w:left w:val="single" w:sz="4" w:space="0" w:color="000000"/>
              <w:bottom w:val="single" w:sz="4" w:space="0" w:color="000000"/>
              <w:right w:val="single" w:sz="4" w:space="0" w:color="000000"/>
            </w:tcBorders>
            <w:vAlign w:val="center"/>
          </w:tcPr>
          <w:p w:rsidR="009263BD" w:rsidRDefault="009263BD" w:rsidP="009263BD">
            <w:pPr>
              <w:rPr>
                <w:sz w:val="22"/>
                <w:szCs w:val="22"/>
              </w:rPr>
            </w:pPr>
            <w:r>
              <w:rPr>
                <w:sz w:val="22"/>
                <w:szCs w:val="22"/>
              </w:rPr>
              <w:t>Магазины</w:t>
            </w:r>
          </w:p>
        </w:tc>
        <w:tc>
          <w:tcPr>
            <w:tcW w:w="7049" w:type="dxa"/>
            <w:tcBorders>
              <w:top w:val="single" w:sz="4" w:space="0" w:color="000000"/>
              <w:left w:val="single" w:sz="4" w:space="0" w:color="000000"/>
              <w:bottom w:val="single" w:sz="4" w:space="0" w:color="000000"/>
              <w:right w:val="single" w:sz="4" w:space="0" w:color="000000"/>
            </w:tcBorders>
          </w:tcPr>
          <w:p w:rsidR="009263BD" w:rsidRDefault="009263BD" w:rsidP="009263BD">
            <w:pPr>
              <w:spacing w:line="166" w:lineRule="atLeast"/>
              <w:ind w:left="-57" w:right="-57"/>
              <w:jc w:val="both"/>
              <w:rPr>
                <w:sz w:val="22"/>
                <w:szCs w:val="22"/>
              </w:rPr>
            </w:pPr>
            <w:r>
              <w:rPr>
                <w:sz w:val="22"/>
                <w:szCs w:val="22"/>
              </w:rPr>
              <w:t>Размещение объектов капитального строительства, предназначенных для продажи товаров, торговая площадь которых составляет до 200 кв. м</w:t>
            </w:r>
          </w:p>
        </w:tc>
        <w:tc>
          <w:tcPr>
            <w:tcW w:w="857" w:type="dxa"/>
            <w:tcBorders>
              <w:top w:val="single" w:sz="4" w:space="0" w:color="000000"/>
              <w:left w:val="single" w:sz="4" w:space="0" w:color="000000"/>
              <w:bottom w:val="single" w:sz="4" w:space="0" w:color="000000"/>
              <w:right w:val="single" w:sz="4" w:space="0" w:color="000000"/>
            </w:tcBorders>
          </w:tcPr>
          <w:p w:rsidR="009263BD" w:rsidRDefault="009263BD" w:rsidP="009263BD">
            <w:pPr>
              <w:jc w:val="center"/>
              <w:rPr>
                <w:sz w:val="22"/>
                <w:szCs w:val="22"/>
              </w:rPr>
            </w:pPr>
          </w:p>
          <w:p w:rsidR="009263BD" w:rsidRDefault="009263BD" w:rsidP="009263BD">
            <w:pPr>
              <w:jc w:val="center"/>
              <w:rPr>
                <w:sz w:val="22"/>
                <w:szCs w:val="22"/>
              </w:rPr>
            </w:pPr>
            <w:r>
              <w:rPr>
                <w:sz w:val="22"/>
                <w:szCs w:val="22"/>
              </w:rPr>
              <w:t>4.4</w:t>
            </w:r>
          </w:p>
        </w:tc>
      </w:tr>
    </w:tbl>
    <w:p w:rsidR="009263BD" w:rsidRDefault="009263BD" w:rsidP="009263BD">
      <w:pPr>
        <w:widowControl w:val="0"/>
        <w:ind w:firstLine="709"/>
        <w:jc w:val="both"/>
        <w:rPr>
          <w:b/>
          <w:bCs/>
        </w:rPr>
      </w:pPr>
      <w:r>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263BD" w:rsidRDefault="009263BD" w:rsidP="009263BD">
      <w:pPr>
        <w:widowControl w:val="0"/>
        <w:ind w:firstLine="709"/>
        <w:jc w:val="both"/>
        <w:rPr>
          <w:b/>
          <w:bCs/>
        </w:rPr>
      </w:pPr>
    </w:p>
    <w:p w:rsidR="009263BD" w:rsidRDefault="009263BD" w:rsidP="009263BD">
      <w:pPr>
        <w:widowControl w:val="0"/>
        <w:ind w:firstLine="709"/>
        <w:jc w:val="both"/>
      </w:pPr>
      <w:r>
        <w:t>1. Предельные (минимальные и (или) максимальные) размеры земельных участков:</w:t>
      </w:r>
    </w:p>
    <w:p w:rsidR="003C6EFE" w:rsidRPr="00F55E9A" w:rsidRDefault="003C6EFE" w:rsidP="003C6EFE">
      <w:pPr>
        <w:widowControl w:val="0"/>
        <w:autoSpaceDE w:val="0"/>
        <w:autoSpaceDN w:val="0"/>
        <w:adjustRightInd w:val="0"/>
        <w:spacing w:after="120"/>
        <w:jc w:val="both"/>
        <w:rPr>
          <w:rFonts w:ascii="Arial" w:hAnsi="Arial" w:cs="Arial"/>
        </w:rPr>
      </w:pPr>
      <w:r>
        <w:rPr>
          <w:b/>
          <w:bCs/>
          <w:i/>
          <w:iCs/>
          <w:u w:val="single"/>
        </w:rPr>
        <w:t xml:space="preserve">- не подлежат установлению, </w:t>
      </w:r>
      <w:r w:rsidRPr="003C6EFE">
        <w:t>за исключением случаев, указанных в Федеральном законе от 15.04.1998 № 66-ФЗ «О садоводческих, огороднических и дачных некоммерческих объединениях граждан», СП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 утвержденным Приказом Минрегиона РФ  от 30.12.2010 № 849;</w:t>
      </w:r>
    </w:p>
    <w:p w:rsidR="009263BD" w:rsidRDefault="009263BD" w:rsidP="009263BD">
      <w:pPr>
        <w:widowControl w:val="0"/>
        <w:ind w:firstLine="709"/>
        <w:jc w:val="both"/>
        <w:rPr>
          <w:u w:val="single"/>
        </w:rPr>
      </w:pPr>
    </w:p>
    <w:p w:rsidR="009263BD" w:rsidRDefault="009263BD" w:rsidP="009263BD">
      <w:pPr>
        <w:widowControl w:val="0"/>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3C6EFE" w:rsidRPr="003C6EFE" w:rsidRDefault="003C6EFE" w:rsidP="003C6EFE">
      <w:pPr>
        <w:widowControl w:val="0"/>
        <w:ind w:firstLine="709"/>
        <w:jc w:val="both"/>
      </w:pPr>
      <w:r w:rsidRPr="003C6EFE">
        <w:t>-</w:t>
      </w:r>
      <w:r w:rsidRPr="003C6EFE">
        <w:tab/>
        <w:t>минимальное расстояние от хозяйственных построек до красной линии - не менее 5м*;</w:t>
      </w:r>
    </w:p>
    <w:p w:rsidR="003C6EFE" w:rsidRPr="003C6EFE" w:rsidRDefault="003C6EFE" w:rsidP="003C6EFE">
      <w:pPr>
        <w:widowControl w:val="0"/>
        <w:ind w:firstLine="709"/>
        <w:jc w:val="both"/>
      </w:pPr>
      <w:r w:rsidRPr="003C6EFE">
        <w:t>-</w:t>
      </w:r>
      <w:r w:rsidRPr="003C6EFE">
        <w:tab/>
        <w:t>минимальное расстояние до границы земельного участка составляет:</w:t>
      </w:r>
    </w:p>
    <w:p w:rsidR="003C6EFE" w:rsidRPr="003C6EFE" w:rsidRDefault="003C6EFE" w:rsidP="003C6EFE">
      <w:pPr>
        <w:widowControl w:val="0"/>
        <w:ind w:firstLine="709"/>
        <w:jc w:val="both"/>
      </w:pPr>
      <w:r w:rsidRPr="003C6EFE">
        <w:t>от жилого строения – не менее 3 м*;</w:t>
      </w:r>
    </w:p>
    <w:p w:rsidR="003C6EFE" w:rsidRPr="003C6EFE" w:rsidRDefault="003C6EFE" w:rsidP="003C6EFE">
      <w:pPr>
        <w:widowControl w:val="0"/>
        <w:ind w:firstLine="709"/>
        <w:jc w:val="both"/>
      </w:pPr>
      <w:r w:rsidRPr="003C6EFE">
        <w:t>от хозяйственных построек - не менее 1 м*;</w:t>
      </w:r>
    </w:p>
    <w:p w:rsidR="003C6EFE" w:rsidRPr="003C6EFE" w:rsidRDefault="003C6EFE" w:rsidP="003C6EFE">
      <w:pPr>
        <w:widowControl w:val="0"/>
        <w:ind w:firstLine="709"/>
        <w:jc w:val="both"/>
      </w:pPr>
      <w:r w:rsidRPr="003C6EFE">
        <w:t>от построек для содержания мелкого скота и птицы - не менее 4 м*;</w:t>
      </w:r>
    </w:p>
    <w:p w:rsidR="003C6EFE" w:rsidRPr="003C6EFE" w:rsidRDefault="003C6EFE" w:rsidP="003C6EFE">
      <w:pPr>
        <w:widowControl w:val="0"/>
        <w:ind w:firstLine="709"/>
        <w:jc w:val="both"/>
      </w:pPr>
      <w:r w:rsidRPr="003C6EFE">
        <w:t>-</w:t>
      </w:r>
      <w:r w:rsidRPr="003C6EFE">
        <w:tab/>
        <w:t>минимальное расстояние от окон жилых комнат до стен жилого строения и хозяйственных построек, расположенных на смежных земельных участках, – не менее 6 м*;</w:t>
      </w:r>
    </w:p>
    <w:p w:rsidR="009263BD" w:rsidRDefault="009263BD" w:rsidP="009263BD">
      <w:pPr>
        <w:widowControl w:val="0"/>
        <w:ind w:firstLine="709"/>
        <w:jc w:val="both"/>
      </w:pPr>
    </w:p>
    <w:p w:rsidR="009263BD" w:rsidRDefault="009263BD" w:rsidP="009263BD">
      <w:pPr>
        <w:widowControl w:val="0"/>
        <w:ind w:firstLine="709"/>
        <w:jc w:val="both"/>
      </w:pPr>
      <w:r>
        <w:t>3. Предельное количество этажей или предельная высота зданий, строений, сооружений:</w:t>
      </w:r>
    </w:p>
    <w:p w:rsidR="009263BD" w:rsidRPr="003C6EFE" w:rsidRDefault="009263BD" w:rsidP="009263BD">
      <w:pPr>
        <w:widowControl w:val="0"/>
        <w:ind w:firstLine="709"/>
        <w:jc w:val="both"/>
      </w:pPr>
      <w:r w:rsidRPr="003C6EFE">
        <w:lastRenderedPageBreak/>
        <w:t xml:space="preserve">- </w:t>
      </w:r>
      <w:r w:rsidR="003C6EFE" w:rsidRPr="003C6EFE">
        <w:t>12 м;</w:t>
      </w:r>
    </w:p>
    <w:p w:rsidR="003C6EFE" w:rsidRPr="003C6EFE" w:rsidRDefault="003C6EFE" w:rsidP="009263BD">
      <w:pPr>
        <w:widowControl w:val="0"/>
        <w:ind w:firstLine="709"/>
        <w:jc w:val="both"/>
      </w:pPr>
      <w:r>
        <w:t xml:space="preserve">- </w:t>
      </w:r>
      <w:r w:rsidRPr="003C6EFE">
        <w:t>предельная высота хозяйственных построек - 6 м в коньке кровли</w:t>
      </w:r>
    </w:p>
    <w:p w:rsidR="009263BD" w:rsidRDefault="009263BD" w:rsidP="009263BD">
      <w:pPr>
        <w:widowControl w:val="0"/>
        <w:ind w:firstLine="709"/>
        <w:jc w:val="both"/>
      </w:pPr>
    </w:p>
    <w:p w:rsidR="009263BD" w:rsidRDefault="009263BD" w:rsidP="003C6EFE">
      <w:pPr>
        <w:widowControl w:val="0"/>
        <w:ind w:firstLine="709"/>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3C6EFE" w:rsidRPr="003C6EFE" w:rsidRDefault="003C6EFE" w:rsidP="003C6EFE">
      <w:pPr>
        <w:widowControl w:val="0"/>
        <w:autoSpaceDE w:val="0"/>
        <w:autoSpaceDN w:val="0"/>
        <w:adjustRightInd w:val="0"/>
        <w:jc w:val="both"/>
      </w:pPr>
      <w:r w:rsidRPr="003C6EFE">
        <w:tab/>
        <w:t xml:space="preserve">коэффициент застройки – 0,2; </w:t>
      </w:r>
    </w:p>
    <w:p w:rsidR="003C6EFE" w:rsidRPr="003C6EFE" w:rsidRDefault="003C6EFE" w:rsidP="003C6EFE">
      <w:pPr>
        <w:widowControl w:val="0"/>
        <w:autoSpaceDE w:val="0"/>
        <w:autoSpaceDN w:val="0"/>
        <w:adjustRightInd w:val="0"/>
        <w:jc w:val="both"/>
      </w:pPr>
      <w:r w:rsidRPr="003C6EFE">
        <w:t>-</w:t>
      </w:r>
      <w:r w:rsidRPr="003C6EFE">
        <w:tab/>
        <w:t>коэффициент плотности застройки – 0,4;</w:t>
      </w:r>
    </w:p>
    <w:p w:rsidR="009263BD" w:rsidRDefault="009263BD" w:rsidP="009263BD">
      <w:pPr>
        <w:widowControl w:val="0"/>
        <w:ind w:firstLine="709"/>
        <w:jc w:val="both"/>
        <w:rPr>
          <w:b/>
          <w:bCs/>
          <w:i/>
          <w:iCs/>
          <w:u w:val="single"/>
        </w:rPr>
      </w:pPr>
    </w:p>
    <w:p w:rsidR="009263BD" w:rsidRDefault="009263BD" w:rsidP="009263BD">
      <w:pPr>
        <w:widowControl w:val="0"/>
        <w:ind w:firstLine="709"/>
        <w:jc w:val="both"/>
      </w:pPr>
      <w:r>
        <w:t>5. Иные предельные параметры разрешенного строительства, реконструкции объектов капитального строительства:</w:t>
      </w:r>
    </w:p>
    <w:p w:rsidR="003C6EFE" w:rsidRPr="003C6EFE" w:rsidRDefault="003C6EFE" w:rsidP="003C6EFE">
      <w:pPr>
        <w:widowControl w:val="0"/>
        <w:ind w:firstLine="709"/>
        <w:jc w:val="both"/>
      </w:pPr>
      <w:r w:rsidRPr="003C6EFE">
        <w:t>-</w:t>
      </w:r>
      <w:r w:rsidRPr="003C6EFE">
        <w:tab/>
        <w:t>допускается группировка и блокировка жилых строений на смежных земельных участках по взаимному согласию их собственников, при этом противопожарные расстояния между жилыми строениями в каждой группе не нормируются, а минимальные расстояния между крайними жилыми строениями групп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3C6EFE" w:rsidRPr="003C6EFE" w:rsidRDefault="003C6EFE" w:rsidP="003C6EFE">
      <w:pPr>
        <w:widowControl w:val="0"/>
        <w:ind w:firstLine="709"/>
        <w:jc w:val="both"/>
      </w:pPr>
      <w:r w:rsidRPr="003C6EFE">
        <w:t>-</w:t>
      </w:r>
      <w:r w:rsidRPr="003C6EFE">
        <w:tab/>
        <w:t>в иных случаях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3C6EFE" w:rsidRPr="003C6EFE" w:rsidRDefault="003C6EFE" w:rsidP="003C6EFE">
      <w:pPr>
        <w:widowControl w:val="0"/>
        <w:ind w:firstLine="709"/>
        <w:jc w:val="both"/>
      </w:pPr>
      <w:r w:rsidRPr="003C6EFE">
        <w:t>-</w:t>
      </w:r>
      <w:r w:rsidRPr="003C6EFE">
        <w:tab/>
        <w:t>максимальная высота ограждения, устанавливаемого на границе со смежным земельным участком - 2 м*, при этом данное ограждение ,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w:t>
      </w:r>
    </w:p>
    <w:p w:rsidR="003C6EFE" w:rsidRPr="003C6EFE" w:rsidRDefault="003C6EFE" w:rsidP="003C6EFE">
      <w:pPr>
        <w:widowControl w:val="0"/>
        <w:ind w:firstLine="709"/>
        <w:jc w:val="both"/>
      </w:pPr>
      <w:r w:rsidRPr="003C6EFE">
        <w:t>-</w:t>
      </w:r>
      <w:r w:rsidRPr="003C6EFE">
        <w:tab/>
        <w:t>максимальная высота ограждения земельного участка со стороны улицы, проезда - 2 м*, при этом допускаются глухие ограждения;</w:t>
      </w:r>
    </w:p>
    <w:p w:rsidR="003C6EFE" w:rsidRPr="003C6EFE" w:rsidRDefault="003C6EFE" w:rsidP="003C6EFE">
      <w:pPr>
        <w:widowControl w:val="0"/>
        <w:ind w:firstLine="709"/>
        <w:jc w:val="both"/>
      </w:pPr>
      <w:r w:rsidRPr="003C6EFE">
        <w:t>-</w:t>
      </w:r>
      <w:r w:rsidRPr="003C6EFE">
        <w:tab/>
        <w:t>в районах сложившейся застройки жилые строения могут располагаться по существующей линии застройки, определенной планировочной структурой квартала;</w:t>
      </w:r>
    </w:p>
    <w:p w:rsidR="003C6EFE" w:rsidRPr="003C6EFE" w:rsidRDefault="003C6EFE" w:rsidP="003C6EFE">
      <w:pPr>
        <w:widowControl w:val="0"/>
        <w:ind w:firstLine="709"/>
        <w:jc w:val="both"/>
      </w:pPr>
      <w:r w:rsidRPr="003C6EFE">
        <w:t>- расстояния между объектами капитального строительства и отступы от границ земельных участков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9263BD" w:rsidRPr="003B198F" w:rsidRDefault="003C6EFE" w:rsidP="003C6EFE">
      <w:pPr>
        <w:widowControl w:val="0"/>
        <w:ind w:firstLine="709"/>
        <w:jc w:val="both"/>
      </w:pPr>
      <w:r w:rsidRPr="003C6EFE">
        <w:t>При разделе земельного участка для ведения огородничества и садоводства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F042F1" w:rsidRPr="003B198F" w:rsidRDefault="009263BD" w:rsidP="00540810">
      <w:pPr>
        <w:pStyle w:val="40"/>
        <w:numPr>
          <w:ilvl w:val="0"/>
          <w:numId w:val="0"/>
        </w:numPr>
        <w:ind w:left="720"/>
      </w:pPr>
      <w:r>
        <w:t>3</w:t>
      </w:r>
      <w:r w:rsidR="00F042F1" w:rsidRPr="003B198F">
        <w:t>. Сх</w:t>
      </w:r>
      <w:r>
        <w:t>3</w:t>
      </w:r>
      <w:r w:rsidR="00F042F1" w:rsidRPr="003B198F">
        <w:t xml:space="preserve"> – </w:t>
      </w:r>
      <w:r w:rsidR="00540810" w:rsidRPr="005B2A52">
        <w:rPr>
          <w:color w:val="000000"/>
        </w:rPr>
        <w:t>Производственная зона сельскохозяйственных предприятий</w:t>
      </w:r>
      <w:r w:rsidR="00F042F1" w:rsidRPr="003B198F">
        <w:t>.</w:t>
      </w:r>
    </w:p>
    <w:tbl>
      <w:tblPr>
        <w:tblW w:w="9781" w:type="dxa"/>
        <w:tblInd w:w="62" w:type="dxa"/>
        <w:tblLayout w:type="fixed"/>
        <w:tblCellMar>
          <w:top w:w="75" w:type="dxa"/>
          <w:left w:w="0" w:type="dxa"/>
          <w:bottom w:w="75" w:type="dxa"/>
          <w:right w:w="0" w:type="dxa"/>
        </w:tblCellMar>
        <w:tblLook w:val="0000"/>
      </w:tblPr>
      <w:tblGrid>
        <w:gridCol w:w="2127"/>
        <w:gridCol w:w="6945"/>
        <w:gridCol w:w="709"/>
      </w:tblGrid>
      <w:tr w:rsidR="00540810" w:rsidRPr="003B198F" w:rsidTr="009B2184">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540810" w:rsidRPr="003B198F" w:rsidRDefault="00540810" w:rsidP="009B2184">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40810" w:rsidRPr="003B198F" w:rsidRDefault="00540810" w:rsidP="009B2184">
            <w:pPr>
              <w:widowControl w:val="0"/>
              <w:autoSpaceDE w:val="0"/>
              <w:autoSpaceDN w:val="0"/>
              <w:adjustRightInd w:val="0"/>
              <w:jc w:val="center"/>
              <w:rPr>
                <w:sz w:val="22"/>
                <w:szCs w:val="22"/>
              </w:rPr>
            </w:pPr>
            <w:r w:rsidRPr="003B198F">
              <w:rPr>
                <w:sz w:val="22"/>
                <w:szCs w:val="22"/>
              </w:rPr>
              <w:t>Код</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Сельскохозяйственное использование</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Ведение сельского хозяйства.</w:t>
            </w:r>
          </w:p>
          <w:p w:rsidR="00540810" w:rsidRDefault="00540810" w:rsidP="009B2184">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Pr>
                  <w:rStyle w:val="affffff3"/>
                  <w:rFonts w:cs="Times New Roman CYR"/>
                </w:rPr>
                <w:t>кодами 1.1 - 1.20</w:t>
              </w:r>
            </w:hyperlink>
            <w:r>
              <w:t>, в том числе размещение зданий и сооружений, используемых для хранения и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1.0</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Растениеводство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выращиванием сельскохозяйственных культур.</w:t>
            </w:r>
          </w:p>
          <w:p w:rsidR="00540810" w:rsidRDefault="00540810" w:rsidP="009B2184">
            <w:pPr>
              <w:pStyle w:val="affffff8"/>
            </w:pPr>
            <w:r>
              <w:t xml:space="preserve">Содержание данного вида разрешенного использования включает </w:t>
            </w:r>
            <w:r>
              <w:lastRenderedPageBreak/>
              <w:t xml:space="preserve">в себя содержание видов разрешенного использования с </w:t>
            </w:r>
            <w:hyperlink w:anchor="sub_1012" w:history="1">
              <w:r>
                <w:rPr>
                  <w:rStyle w:val="affffff3"/>
                  <w:rFonts w:cs="Times New Roman CYR"/>
                </w:rPr>
                <w:t>кодами 1.2-1.6</w:t>
              </w:r>
            </w:hyperlink>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lastRenderedPageBreak/>
              <w:t>1.1</w:t>
            </w:r>
          </w:p>
        </w:tc>
      </w:tr>
      <w:tr w:rsidR="006E72D9"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72D9" w:rsidRPr="006E72D9" w:rsidRDefault="006E72D9" w:rsidP="006E72D9">
            <w:pPr>
              <w:widowControl w:val="0"/>
              <w:autoSpaceDE w:val="0"/>
              <w:autoSpaceDN w:val="0"/>
              <w:adjustRightInd w:val="0"/>
              <w:jc w:val="both"/>
              <w:rPr>
                <w:sz w:val="22"/>
                <w:szCs w:val="22"/>
              </w:rPr>
            </w:pPr>
            <w:r w:rsidRPr="006E72D9">
              <w:rPr>
                <w:sz w:val="22"/>
                <w:szCs w:val="22"/>
              </w:rPr>
              <w:lastRenderedPageBreak/>
              <w:t>Выращивание зерновых и иных сельскохозяйственных культур</w:t>
            </w:r>
          </w:p>
        </w:tc>
        <w:tc>
          <w:tcPr>
            <w:tcW w:w="6945"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jc w:val="both"/>
              <w:rPr>
                <w:sz w:val="22"/>
                <w:szCs w:val="22"/>
              </w:rPr>
            </w:pPr>
            <w:r w:rsidRPr="006E72D9">
              <w:rPr>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widowControl w:val="0"/>
              <w:autoSpaceDE w:val="0"/>
              <w:autoSpaceDN w:val="0"/>
              <w:adjustRightInd w:val="0"/>
              <w:jc w:val="center"/>
              <w:rPr>
                <w:sz w:val="22"/>
                <w:szCs w:val="22"/>
              </w:rPr>
            </w:pPr>
            <w:r w:rsidRPr="006E72D9">
              <w:rPr>
                <w:sz w:val="22"/>
                <w:szCs w:val="22"/>
              </w:rPr>
              <w:t>1.2</w:t>
            </w:r>
          </w:p>
        </w:tc>
      </w:tr>
      <w:tr w:rsidR="006E72D9"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72D9" w:rsidRPr="006E72D9" w:rsidRDefault="006E72D9" w:rsidP="006E72D9">
            <w:pPr>
              <w:widowControl w:val="0"/>
              <w:autoSpaceDE w:val="0"/>
              <w:autoSpaceDN w:val="0"/>
              <w:adjustRightInd w:val="0"/>
              <w:jc w:val="both"/>
              <w:rPr>
                <w:sz w:val="22"/>
                <w:szCs w:val="22"/>
              </w:rPr>
            </w:pPr>
            <w:r w:rsidRPr="006E72D9">
              <w:rPr>
                <w:sz w:val="22"/>
                <w:szCs w:val="22"/>
              </w:rPr>
              <w:t>Овощеводство</w:t>
            </w:r>
          </w:p>
        </w:tc>
        <w:tc>
          <w:tcPr>
            <w:tcW w:w="6945"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jc w:val="both"/>
              <w:rPr>
                <w:sz w:val="22"/>
                <w:szCs w:val="22"/>
              </w:rPr>
            </w:pPr>
            <w:r w:rsidRPr="006E72D9">
              <w:rPr>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709"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widowControl w:val="0"/>
              <w:autoSpaceDE w:val="0"/>
              <w:autoSpaceDN w:val="0"/>
              <w:adjustRightInd w:val="0"/>
              <w:jc w:val="center"/>
              <w:rPr>
                <w:sz w:val="22"/>
                <w:szCs w:val="22"/>
              </w:rPr>
            </w:pPr>
            <w:r w:rsidRPr="006E72D9">
              <w:rPr>
                <w:sz w:val="22"/>
                <w:szCs w:val="22"/>
              </w:rPr>
              <w:t>1.3</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8"/>
            </w:pPr>
            <w:bookmarkStart w:id="332" w:name="sub_1014"/>
            <w:r>
              <w:t>Выращивание тонизирующих, лекарственных, цветочных культур</w:t>
            </w:r>
            <w:bookmarkEnd w:id="332"/>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pPr>
            <w: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jc w:val="center"/>
            </w:pPr>
            <w:r>
              <w:t>1.4</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8"/>
            </w:pPr>
            <w:bookmarkStart w:id="333" w:name="sub_1015"/>
            <w:r>
              <w:t>Садоводство</w:t>
            </w:r>
            <w:bookmarkEnd w:id="333"/>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pPr>
            <w: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jc w:val="center"/>
            </w:pPr>
            <w:r>
              <w:t>1.5</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8"/>
            </w:pPr>
            <w:bookmarkStart w:id="334" w:name="sub_1016"/>
            <w:r>
              <w:t>Выращивание льна и конопли</w:t>
            </w:r>
            <w:bookmarkEnd w:id="334"/>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pPr>
            <w:r>
              <w:t>Осуществление хозяйственной деятельности, в том числе на сельскохозяйственных угодьях, связанной с выращиванием льна, конопли</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jc w:val="center"/>
            </w:pPr>
            <w:r>
              <w:t>1.6</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Животноводство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540810" w:rsidRDefault="00540810" w:rsidP="009B2184">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Pr>
                  <w:rStyle w:val="affffff3"/>
                  <w:rFonts w:cs="Times New Roman CYR"/>
                </w:rPr>
                <w:t>кодами 1.8-1.11</w:t>
              </w:r>
            </w:hyperlink>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1.7</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Скотоводство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540810" w:rsidRDefault="00540810" w:rsidP="009B2184">
            <w:pPr>
              <w:pStyle w:val="affffff8"/>
            </w:pPr>
            <w: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1.8</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Звероводство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разведением в неволе ценных пушных зверей;</w:t>
            </w:r>
          </w:p>
          <w:p w:rsidR="00540810" w:rsidRDefault="00540810" w:rsidP="009B2184">
            <w:pPr>
              <w:pStyle w:val="affffff8"/>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540810" w:rsidRDefault="00540810" w:rsidP="009B2184">
            <w:pPr>
              <w:pStyle w:val="affffff8"/>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1.9</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lastRenderedPageBreak/>
              <w:t>Птицеводство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разведением домашних пород птиц, в том числе водоплавающих;</w:t>
            </w:r>
          </w:p>
          <w:p w:rsidR="00540810" w:rsidRDefault="00540810" w:rsidP="009B2184">
            <w:pPr>
              <w:pStyle w:val="affffff8"/>
            </w:pPr>
            <w: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40810" w:rsidRDefault="00540810" w:rsidP="009B2184">
            <w:pPr>
              <w:pStyle w:val="affffff8"/>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1.10</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Свиноводство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разведением свиней;</w:t>
            </w:r>
          </w:p>
          <w:p w:rsidR="00540810" w:rsidRDefault="00540810" w:rsidP="009B2184">
            <w:pPr>
              <w:pStyle w:val="affffff8"/>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540810" w:rsidRDefault="00540810" w:rsidP="009B2184">
            <w:pPr>
              <w:pStyle w:val="affffff8"/>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1.11</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Пчеловодство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40810" w:rsidRDefault="00540810" w:rsidP="009B2184">
            <w:pPr>
              <w:pStyle w:val="affffff8"/>
            </w:pPr>
            <w:r>
              <w:t>размещение ульев, иных объектов и оборудования, необходимого для пчеловодства и разведениях иных полезных насекомых;</w:t>
            </w:r>
          </w:p>
          <w:p w:rsidR="00540810" w:rsidRDefault="00540810" w:rsidP="009B2184">
            <w:pPr>
              <w:pStyle w:val="affffff8"/>
            </w:pPr>
            <w:r>
              <w:t>размещение сооружений используемых для хранения и первичной переработки продукции пчеловодства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1.12</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8"/>
            </w:pPr>
            <w:r>
              <w:t>Рыбоводство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pPr>
            <w: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8"/>
              <w:jc w:val="center"/>
            </w:pPr>
            <w:r>
              <w:t>1.13</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335" w:name="sub_10114"/>
            <w:r>
              <w:t>Научное обеспечение сельского хозяйства</w:t>
            </w:r>
            <w:bookmarkEnd w:id="335"/>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1.14</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336" w:name="sub_10115"/>
            <w:r>
              <w:t>Хранение и переработка</w:t>
            </w:r>
            <w:bookmarkEnd w:id="336"/>
          </w:p>
          <w:p w:rsidR="00986F6A" w:rsidRDefault="00986F6A" w:rsidP="00986F6A">
            <w:pPr>
              <w:pStyle w:val="affffff8"/>
            </w:pPr>
            <w:r>
              <w:t>сельскохозяйственной</w:t>
            </w:r>
          </w:p>
          <w:p w:rsidR="00986F6A" w:rsidRDefault="00986F6A" w:rsidP="00986F6A">
            <w:pPr>
              <w:pStyle w:val="affffff8"/>
            </w:pPr>
            <w:r>
              <w:t>продукции</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1.15</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337" w:name="sub_10116"/>
            <w:r>
              <w:t>Ведение личного подсобного хозяйства на полевых участках</w:t>
            </w:r>
            <w:bookmarkEnd w:id="337"/>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Производство сельскохозяйственной продукции без права возведения объектов капитального строительства</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1.16</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338" w:name="sub_10117"/>
            <w:r>
              <w:t>Питомники</w:t>
            </w:r>
            <w:bookmarkEnd w:id="338"/>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86F6A" w:rsidRDefault="00986F6A" w:rsidP="00986F6A">
            <w:pPr>
              <w:pStyle w:val="affffff8"/>
            </w:pPr>
            <w:r>
              <w:t>размещение сооружений, необходимых для указанных видов сельскохозяйственного производства</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1.17</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bookmarkStart w:id="339" w:name="sub_10118"/>
            <w:r>
              <w:t>Обеспечение</w:t>
            </w:r>
            <w:bookmarkEnd w:id="339"/>
          </w:p>
          <w:p w:rsidR="00986F6A" w:rsidRDefault="00986F6A" w:rsidP="00986F6A">
            <w:pPr>
              <w:pStyle w:val="affffff8"/>
            </w:pPr>
            <w:r>
              <w:t>сельскохозяйственного</w:t>
            </w:r>
          </w:p>
          <w:p w:rsidR="00986F6A" w:rsidRDefault="00986F6A" w:rsidP="00986F6A">
            <w:pPr>
              <w:pStyle w:val="affffff8"/>
            </w:pPr>
            <w:r>
              <w:lastRenderedPageBreak/>
              <w:t>производства</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lastRenderedPageBreak/>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w:t>
            </w:r>
            <w:r>
              <w:lastRenderedPageBreak/>
              <w:t>технического оборудования, используемого для ведения сельского хозяйства</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lastRenderedPageBreak/>
              <w:t>1.18</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a"/>
            </w:pPr>
            <w:bookmarkStart w:id="340" w:name="sub_1119"/>
            <w:r>
              <w:lastRenderedPageBreak/>
              <w:t>Сенокошение</w:t>
            </w:r>
            <w:bookmarkEnd w:id="340"/>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a"/>
            </w:pPr>
            <w:r>
              <w:t>Кошение трав, сбор и заготовка сена</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jc w:val="center"/>
            </w:pPr>
            <w:r>
              <w:t>1.19</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a"/>
            </w:pPr>
            <w:bookmarkStart w:id="341" w:name="sub_1120"/>
            <w:r>
              <w:t>Выпас</w:t>
            </w:r>
            <w:bookmarkEnd w:id="341"/>
          </w:p>
          <w:p w:rsidR="003C6EFE" w:rsidRDefault="003C6EFE" w:rsidP="003C6EFE">
            <w:pPr>
              <w:pStyle w:val="affffffa"/>
            </w:pPr>
            <w:r>
              <w:t>сельскохозяйственных</w:t>
            </w:r>
          </w:p>
          <w:p w:rsidR="003C6EFE" w:rsidRDefault="003C6EFE" w:rsidP="003C6EFE">
            <w:pPr>
              <w:pStyle w:val="affffffa"/>
            </w:pPr>
            <w:r>
              <w:t>животных</w:t>
            </w:r>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a"/>
            </w:pPr>
            <w:r>
              <w:t>Выпас сельскохозяйственных животных</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jc w:val="center"/>
            </w:pPr>
            <w:r>
              <w:t>1.20</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both"/>
              <w:rPr>
                <w:b/>
                <w:sz w:val="22"/>
                <w:szCs w:val="22"/>
              </w:rPr>
            </w:pPr>
            <w:r w:rsidRPr="003B198F">
              <w:rPr>
                <w:sz w:val="22"/>
                <w:szCs w:val="22"/>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jc w:val="both"/>
              <w:rPr>
                <w:sz w:val="22"/>
                <w:szCs w:val="22"/>
              </w:rPr>
            </w:pPr>
            <w:r w:rsidRPr="003B198F">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widowControl w:val="0"/>
              <w:autoSpaceDE w:val="0"/>
              <w:autoSpaceDN w:val="0"/>
              <w:adjustRightInd w:val="0"/>
              <w:jc w:val="center"/>
              <w:rPr>
                <w:sz w:val="22"/>
                <w:szCs w:val="22"/>
              </w:rPr>
            </w:pPr>
            <w:r w:rsidRPr="003B198F">
              <w:rPr>
                <w:sz w:val="22"/>
                <w:szCs w:val="22"/>
              </w:rPr>
              <w:t>3.1</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Pr="003B198F" w:rsidRDefault="003C6EFE" w:rsidP="003C6EFE">
            <w:pPr>
              <w:pStyle w:val="affffff8"/>
              <w:jc w:val="left"/>
            </w:pPr>
            <w:r w:rsidRPr="003B198F">
              <w:t>Земельные участки</w:t>
            </w:r>
          </w:p>
          <w:p w:rsidR="003C6EFE" w:rsidRPr="003B198F" w:rsidRDefault="003C6EFE" w:rsidP="003C6EFE">
            <w:pPr>
              <w:pStyle w:val="affffff8"/>
              <w:jc w:val="left"/>
            </w:pPr>
            <w:r w:rsidRPr="003B198F">
              <w:t xml:space="preserve">(территории) общего пользования </w:t>
            </w:r>
          </w:p>
        </w:tc>
        <w:tc>
          <w:tcPr>
            <w:tcW w:w="6945" w:type="dxa"/>
            <w:tcBorders>
              <w:top w:val="single" w:sz="4" w:space="0" w:color="auto"/>
              <w:left w:val="single" w:sz="4" w:space="0" w:color="auto"/>
              <w:bottom w:val="single" w:sz="4" w:space="0" w:color="auto"/>
              <w:right w:val="single" w:sz="4" w:space="0" w:color="auto"/>
            </w:tcBorders>
          </w:tcPr>
          <w:p w:rsidR="003C6EFE" w:rsidRPr="003B198F" w:rsidRDefault="003C6EFE" w:rsidP="003C6EFE">
            <w:pPr>
              <w:pStyle w:val="affffff8"/>
            </w:pPr>
            <w:r w:rsidRPr="003B198F">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09" w:type="dxa"/>
            <w:tcBorders>
              <w:top w:val="single" w:sz="4" w:space="0" w:color="auto"/>
              <w:left w:val="single" w:sz="4" w:space="0" w:color="auto"/>
              <w:bottom w:val="single" w:sz="4" w:space="0" w:color="auto"/>
              <w:right w:val="single" w:sz="4" w:space="0" w:color="auto"/>
            </w:tcBorders>
          </w:tcPr>
          <w:p w:rsidR="003C6EFE" w:rsidRPr="003B198F" w:rsidRDefault="003C6EFE" w:rsidP="003C6EFE">
            <w:pPr>
              <w:widowControl w:val="0"/>
              <w:autoSpaceDE w:val="0"/>
              <w:autoSpaceDN w:val="0"/>
              <w:adjustRightInd w:val="0"/>
              <w:contextualSpacing/>
              <w:jc w:val="center"/>
              <w:rPr>
                <w:sz w:val="22"/>
                <w:szCs w:val="22"/>
              </w:rPr>
            </w:pPr>
            <w:r w:rsidRPr="003B198F">
              <w:rPr>
                <w:sz w:val="22"/>
                <w:szCs w:val="22"/>
              </w:rPr>
              <w:t>12.0</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8"/>
            </w:pPr>
            <w:r>
              <w:t>Охота и рыбалка</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8"/>
              <w:jc w:val="center"/>
            </w:pPr>
            <w:r>
              <w:t>5.3</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Pr="003B198F" w:rsidRDefault="00986F6A" w:rsidP="00986F6A">
            <w:pPr>
              <w:rPr>
                <w:sz w:val="22"/>
                <w:szCs w:val="22"/>
              </w:rPr>
            </w:pPr>
            <w:r w:rsidRPr="003B198F">
              <w:rPr>
                <w:sz w:val="22"/>
                <w:szCs w:val="22"/>
              </w:rPr>
              <w:t>Склады</w:t>
            </w:r>
          </w:p>
        </w:tc>
        <w:tc>
          <w:tcPr>
            <w:tcW w:w="6945" w:type="dxa"/>
            <w:tcBorders>
              <w:top w:val="single" w:sz="4" w:space="0" w:color="auto"/>
              <w:left w:val="single" w:sz="4" w:space="0" w:color="auto"/>
              <w:bottom w:val="single" w:sz="4" w:space="0" w:color="auto"/>
              <w:right w:val="single" w:sz="4" w:space="0" w:color="auto"/>
            </w:tcBorders>
          </w:tcPr>
          <w:p w:rsidR="00986F6A" w:rsidRPr="003B198F" w:rsidRDefault="00986F6A" w:rsidP="00986F6A">
            <w:pPr>
              <w:jc w:val="both"/>
              <w:rPr>
                <w:sz w:val="22"/>
                <w:szCs w:val="22"/>
              </w:rPr>
            </w:pPr>
            <w:r w:rsidRPr="003B198F">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986F6A" w:rsidRPr="003B198F" w:rsidRDefault="00986F6A" w:rsidP="00986F6A">
            <w:pPr>
              <w:jc w:val="center"/>
              <w:rPr>
                <w:sz w:val="22"/>
                <w:szCs w:val="22"/>
              </w:rPr>
            </w:pPr>
            <w:r w:rsidRPr="003B198F">
              <w:rPr>
                <w:sz w:val="22"/>
                <w:szCs w:val="22"/>
              </w:rPr>
              <w:t>6.9</w:t>
            </w:r>
          </w:p>
        </w:tc>
      </w:tr>
    </w:tbl>
    <w:p w:rsidR="00540810" w:rsidRDefault="00540810" w:rsidP="002C264C">
      <w:pPr>
        <w:widowControl w:val="0"/>
        <w:autoSpaceDE w:val="0"/>
        <w:autoSpaceDN w:val="0"/>
        <w:adjustRightInd w:val="0"/>
        <w:ind w:firstLine="709"/>
        <w:contextualSpacing/>
        <w:jc w:val="both"/>
        <w:rPr>
          <w:b/>
        </w:rPr>
      </w:pPr>
    </w:p>
    <w:p w:rsidR="002C264C" w:rsidRDefault="002C264C" w:rsidP="002C264C">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C264C" w:rsidRDefault="002C264C" w:rsidP="002C264C">
      <w:pPr>
        <w:widowControl w:val="0"/>
        <w:autoSpaceDE w:val="0"/>
        <w:autoSpaceDN w:val="0"/>
        <w:adjustRightInd w:val="0"/>
        <w:ind w:firstLine="709"/>
        <w:contextualSpacing/>
        <w:jc w:val="both"/>
        <w:rPr>
          <w:b/>
        </w:rPr>
      </w:pPr>
    </w:p>
    <w:p w:rsidR="002C264C" w:rsidRDefault="002C264C" w:rsidP="002C264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rPr>
          <w:u w:val="single"/>
        </w:rPr>
      </w:pPr>
    </w:p>
    <w:p w:rsidR="002C264C" w:rsidRDefault="002C264C" w:rsidP="002C264C">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pPr>
    </w:p>
    <w:p w:rsidR="002C264C" w:rsidRDefault="002C264C" w:rsidP="002C264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pPr>
    </w:p>
    <w:p w:rsidR="002C264C" w:rsidRDefault="002C264C" w:rsidP="002C264C">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Pr="00151B1B" w:rsidRDefault="002C264C" w:rsidP="002C264C">
      <w:pPr>
        <w:widowControl w:val="0"/>
        <w:autoSpaceDE w:val="0"/>
        <w:autoSpaceDN w:val="0"/>
        <w:adjustRightInd w:val="0"/>
        <w:ind w:firstLine="709"/>
        <w:contextualSpacing/>
        <w:jc w:val="both"/>
        <w:rPr>
          <w:b/>
          <w:i/>
          <w:u w:val="single"/>
        </w:rPr>
      </w:pPr>
    </w:p>
    <w:p w:rsidR="002C264C" w:rsidRDefault="002C264C" w:rsidP="002C264C">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986F6A" w:rsidRPr="00261A78" w:rsidRDefault="00986F6A" w:rsidP="00986F6A">
      <w:pPr>
        <w:autoSpaceDE w:val="0"/>
        <w:autoSpaceDN w:val="0"/>
        <w:adjustRightInd w:val="0"/>
        <w:ind w:firstLine="709"/>
        <w:jc w:val="both"/>
      </w:pPr>
      <w:r w:rsidRPr="00261A78">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F042F1" w:rsidRPr="003B198F" w:rsidRDefault="00986F6A" w:rsidP="00986F6A">
      <w:pPr>
        <w:ind w:firstLine="709"/>
        <w:contextualSpacing/>
      </w:pPr>
      <w:r w:rsidRPr="00261A78">
        <w:t>- размеры санитарно-защитной зоны устанавливаются с учетом требований СанПиН 2.2.1/2.1.1.1200</w:t>
      </w:r>
    </w:p>
    <w:p w:rsidR="00964791" w:rsidRPr="003B198F" w:rsidRDefault="00964791" w:rsidP="00D24C16">
      <w:pPr>
        <w:pStyle w:val="39"/>
      </w:pPr>
      <w:bookmarkStart w:id="342" w:name="_Toc529951974"/>
      <w:bookmarkStart w:id="343" w:name="_Toc4763308"/>
      <w:r w:rsidRPr="003B198F">
        <w:t xml:space="preserve">Статья </w:t>
      </w:r>
      <w:r w:rsidR="00F65B93">
        <w:t>3</w:t>
      </w:r>
      <w:r w:rsidR="00E641B3">
        <w:t>4</w:t>
      </w:r>
      <w:r w:rsidRPr="003B198F">
        <w:t xml:space="preserve">. </w:t>
      </w:r>
      <w:r w:rsidR="009A1FDA" w:rsidRPr="003B198F">
        <w:t>Градостроительные регламенты. Зоны специального назначения - "Сп"</w:t>
      </w:r>
      <w:r w:rsidRPr="003B198F">
        <w:t>.</w:t>
      </w:r>
      <w:bookmarkEnd w:id="342"/>
      <w:bookmarkEnd w:id="343"/>
    </w:p>
    <w:p w:rsidR="00964791" w:rsidRPr="003B198F" w:rsidRDefault="009A1FDA" w:rsidP="007463B2">
      <w:pPr>
        <w:pStyle w:val="40"/>
        <w:numPr>
          <w:ilvl w:val="0"/>
          <w:numId w:val="7"/>
        </w:numPr>
      </w:pPr>
      <w:r w:rsidRPr="003B198F">
        <w:t xml:space="preserve">Сп1 - </w:t>
      </w:r>
      <w:r w:rsidR="00AC25CD" w:rsidRPr="003B198F">
        <w:t>Зона кладбищ</w:t>
      </w:r>
      <w:r w:rsidRPr="003B198F">
        <w:t>.</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B05F4B" w:rsidRPr="003B198F" w:rsidTr="003B7BDD">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05F4B" w:rsidRPr="003B198F" w:rsidRDefault="00B05F4B" w:rsidP="003B7BD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B05F4B" w:rsidRPr="003B198F" w:rsidRDefault="00B05F4B" w:rsidP="003B7BD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05F4B" w:rsidRPr="003B198F" w:rsidRDefault="00B05F4B" w:rsidP="003B7BDD">
            <w:pPr>
              <w:widowControl w:val="0"/>
              <w:autoSpaceDE w:val="0"/>
              <w:autoSpaceDN w:val="0"/>
              <w:adjustRightInd w:val="0"/>
              <w:jc w:val="center"/>
              <w:rPr>
                <w:sz w:val="22"/>
                <w:szCs w:val="22"/>
              </w:rPr>
            </w:pPr>
            <w:r w:rsidRPr="003B198F">
              <w:rPr>
                <w:sz w:val="22"/>
                <w:szCs w:val="22"/>
              </w:rPr>
              <w:t>Код</w:t>
            </w:r>
          </w:p>
        </w:tc>
      </w:tr>
      <w:tr w:rsidR="00B05F4B" w:rsidRPr="003B198F" w:rsidTr="003B7BDD">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05F4B" w:rsidRPr="003B198F" w:rsidRDefault="00B05F4B" w:rsidP="003B7BD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B05F4B" w:rsidRPr="003B198F" w:rsidTr="003B7BD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05F4B" w:rsidRPr="003B198F" w:rsidRDefault="00B05F4B" w:rsidP="003B7BDD">
            <w:pPr>
              <w:rPr>
                <w:sz w:val="22"/>
                <w:szCs w:val="22"/>
              </w:rPr>
            </w:pPr>
            <w:r w:rsidRPr="003B198F">
              <w:rPr>
                <w:sz w:val="22"/>
                <w:szCs w:val="22"/>
              </w:rPr>
              <w:t>Ритуальная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B05F4B" w:rsidRPr="003B198F" w:rsidRDefault="00B05F4B" w:rsidP="003B7BDD">
            <w:pPr>
              <w:jc w:val="both"/>
              <w:rPr>
                <w:sz w:val="22"/>
                <w:szCs w:val="22"/>
              </w:rPr>
            </w:pPr>
            <w:r w:rsidRPr="003B198F">
              <w:rPr>
                <w:sz w:val="22"/>
                <w:szCs w:val="22"/>
              </w:rPr>
              <w:t>Размещение кладбищ, крематориев и мест захоронения; размещение соответствующих культовых сооружений</w:t>
            </w:r>
          </w:p>
        </w:tc>
        <w:tc>
          <w:tcPr>
            <w:tcW w:w="850" w:type="dxa"/>
            <w:tcBorders>
              <w:top w:val="single" w:sz="4" w:space="0" w:color="auto"/>
              <w:left w:val="single" w:sz="4" w:space="0" w:color="auto"/>
              <w:bottom w:val="single" w:sz="4" w:space="0" w:color="auto"/>
              <w:right w:val="single" w:sz="4" w:space="0" w:color="auto"/>
            </w:tcBorders>
          </w:tcPr>
          <w:p w:rsidR="00B05F4B" w:rsidRPr="003B198F" w:rsidRDefault="00B05F4B" w:rsidP="003B7BDD">
            <w:pPr>
              <w:jc w:val="center"/>
              <w:rPr>
                <w:sz w:val="22"/>
                <w:szCs w:val="22"/>
              </w:rPr>
            </w:pPr>
            <w:r w:rsidRPr="003B198F">
              <w:rPr>
                <w:sz w:val="22"/>
                <w:szCs w:val="22"/>
              </w:rPr>
              <w:t>12.1</w:t>
            </w:r>
          </w:p>
        </w:tc>
      </w:tr>
      <w:tr w:rsidR="00B05F4B" w:rsidRPr="003B198F" w:rsidTr="003B7BDD">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05F4B" w:rsidRPr="003B198F" w:rsidRDefault="00D23908" w:rsidP="003B7BDD">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Pr="002C264C">
              <w:rPr>
                <w:b/>
                <w:sz w:val="22"/>
                <w:szCs w:val="22"/>
              </w:rPr>
              <w:t>не подлежат установлению</w:t>
            </w:r>
          </w:p>
        </w:tc>
      </w:tr>
      <w:tr w:rsidR="00B05F4B" w:rsidRPr="003B198F" w:rsidTr="003B7BDD">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05F4B" w:rsidRPr="003B198F" w:rsidRDefault="00B05F4B" w:rsidP="003B7BD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3C6EFE" w:rsidRPr="003B198F" w:rsidTr="003B7BD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a"/>
            </w:pPr>
            <w:r>
              <w:t>Осуществление религиозных обрядов</w:t>
            </w:r>
          </w:p>
        </w:tc>
        <w:tc>
          <w:tcPr>
            <w:tcW w:w="6662"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0"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8"/>
              <w:jc w:val="center"/>
            </w:pPr>
            <w:r>
              <w:t>3.7.1</w:t>
            </w:r>
          </w:p>
        </w:tc>
      </w:tr>
    </w:tbl>
    <w:p w:rsidR="00B05F4B" w:rsidRPr="003B198F" w:rsidRDefault="00B05F4B" w:rsidP="00506E09">
      <w:pPr>
        <w:widowControl w:val="0"/>
        <w:autoSpaceDE w:val="0"/>
        <w:autoSpaceDN w:val="0"/>
        <w:adjustRightInd w:val="0"/>
        <w:ind w:firstLine="709"/>
        <w:contextualSpacing/>
        <w:jc w:val="both"/>
        <w:rPr>
          <w:b/>
        </w:rPr>
      </w:pPr>
    </w:p>
    <w:p w:rsidR="00F65B93" w:rsidRDefault="00F65B93" w:rsidP="00F65B9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F65B93" w:rsidRDefault="00F65B93" w:rsidP="00F65B93">
      <w:pPr>
        <w:widowControl w:val="0"/>
        <w:autoSpaceDE w:val="0"/>
        <w:autoSpaceDN w:val="0"/>
        <w:adjustRightInd w:val="0"/>
        <w:ind w:firstLine="709"/>
        <w:contextualSpacing/>
        <w:jc w:val="both"/>
        <w:rPr>
          <w:b/>
        </w:rPr>
      </w:pPr>
    </w:p>
    <w:p w:rsidR="00F65B93" w:rsidRDefault="00F65B93" w:rsidP="00F65B93">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rPr>
          <w:u w:val="single"/>
        </w:rPr>
      </w:pPr>
    </w:p>
    <w:p w:rsidR="00F65B93" w:rsidRDefault="00F65B93" w:rsidP="00F65B93">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pPr>
    </w:p>
    <w:p w:rsidR="00F65B93" w:rsidRDefault="00F65B93" w:rsidP="00F65B93">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pPr>
    </w:p>
    <w:p w:rsidR="00F65B93" w:rsidRDefault="00F65B93" w:rsidP="00F65B93">
      <w:pPr>
        <w:widowControl w:val="0"/>
        <w:autoSpaceDE w:val="0"/>
        <w:autoSpaceDN w:val="0"/>
        <w:adjustRightInd w:val="0"/>
        <w:ind w:firstLine="709"/>
        <w:contextualSpacing/>
        <w:jc w:val="both"/>
      </w:pPr>
      <w:r>
        <w:t xml:space="preserve">4. </w:t>
      </w:r>
      <w:r w:rsidRPr="00E10D89">
        <w:t xml:space="preserve">Максимальный процент застройки в границах земельного участка, определяемый как </w:t>
      </w:r>
      <w:r w:rsidRPr="00E10D89">
        <w:lastRenderedPageBreak/>
        <w:t>отношение суммарной площади земельного участка, которая может быть застроена, ко все площади земельного участка</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Pr="00151B1B" w:rsidRDefault="00F65B93" w:rsidP="00F65B93">
      <w:pPr>
        <w:widowControl w:val="0"/>
        <w:autoSpaceDE w:val="0"/>
        <w:autoSpaceDN w:val="0"/>
        <w:adjustRightInd w:val="0"/>
        <w:ind w:firstLine="709"/>
        <w:contextualSpacing/>
        <w:jc w:val="both"/>
        <w:rPr>
          <w:b/>
          <w:i/>
          <w:u w:val="single"/>
        </w:rPr>
      </w:pPr>
    </w:p>
    <w:p w:rsidR="00F65B93" w:rsidRDefault="00F65B93" w:rsidP="00F65B93">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D23908" w:rsidRPr="00145E9E" w:rsidRDefault="00D23908" w:rsidP="00D23908">
      <w:pPr>
        <w:widowControl w:val="0"/>
        <w:autoSpaceDE w:val="0"/>
        <w:autoSpaceDN w:val="0"/>
        <w:adjustRightInd w:val="0"/>
        <w:ind w:firstLine="709"/>
        <w:contextualSpacing/>
        <w:jc w:val="both"/>
      </w:pPr>
      <w:r w:rsidRPr="00145E9E">
        <w:t xml:space="preserve">Вновь строящиеся кладбища традиционного захоронения располагаются на расстоянии 6 м до красных линий. Расстояние от кладбищ до территорий жилой застройки, общеобразовательных школ, детских дошкольных и лечебных учреждений, садоводческих товариществ и коттеджной застройки, коллективных или индивидуальных дачных и садово-огородных участков в зависимости от площади кладбища: </w:t>
      </w:r>
    </w:p>
    <w:p w:rsidR="00D23908" w:rsidRPr="00145E9E" w:rsidRDefault="00D23908" w:rsidP="00D23908">
      <w:pPr>
        <w:widowControl w:val="0"/>
        <w:autoSpaceDE w:val="0"/>
        <w:autoSpaceDN w:val="0"/>
        <w:adjustRightInd w:val="0"/>
        <w:ind w:firstLine="709"/>
        <w:contextualSpacing/>
        <w:jc w:val="both"/>
      </w:pPr>
      <w:r w:rsidRPr="00145E9E">
        <w:t>- 10 и менее га – на расстоянии 100 м.</w:t>
      </w:r>
    </w:p>
    <w:p w:rsidR="00D23908" w:rsidRDefault="00D23908" w:rsidP="00D23908">
      <w:pPr>
        <w:widowControl w:val="0"/>
        <w:autoSpaceDE w:val="0"/>
        <w:autoSpaceDN w:val="0"/>
        <w:adjustRightInd w:val="0"/>
        <w:ind w:firstLine="709"/>
        <w:contextualSpacing/>
        <w:jc w:val="both"/>
      </w:pPr>
      <w:r w:rsidRPr="00145E9E">
        <w:t>- от 10 до 20 га – на расстоянии 300 м.</w:t>
      </w:r>
    </w:p>
    <w:p w:rsidR="00D23908" w:rsidRDefault="00D23908" w:rsidP="00D23908">
      <w:pPr>
        <w:widowControl w:val="0"/>
        <w:autoSpaceDE w:val="0"/>
        <w:autoSpaceDN w:val="0"/>
        <w:adjustRightInd w:val="0"/>
        <w:ind w:firstLine="709"/>
        <w:contextualSpacing/>
        <w:jc w:val="both"/>
      </w:pPr>
      <w:r w:rsidRPr="00145E9E">
        <w:t>- от 20 до 40 га – на расстоянии 500 м.</w:t>
      </w:r>
    </w:p>
    <w:p w:rsidR="003C6EFE" w:rsidRDefault="003C6EFE" w:rsidP="00D23908">
      <w:pPr>
        <w:widowControl w:val="0"/>
        <w:autoSpaceDE w:val="0"/>
        <w:autoSpaceDN w:val="0"/>
        <w:adjustRightInd w:val="0"/>
        <w:ind w:firstLine="709"/>
        <w:contextualSpacing/>
        <w:jc w:val="both"/>
      </w:pPr>
    </w:p>
    <w:p w:rsidR="003C6EFE" w:rsidRPr="003B198F" w:rsidRDefault="003C6EFE" w:rsidP="003C6EFE">
      <w:pPr>
        <w:pStyle w:val="40"/>
        <w:numPr>
          <w:ilvl w:val="0"/>
          <w:numId w:val="7"/>
        </w:numPr>
      </w:pPr>
      <w:r w:rsidRPr="003B198F">
        <w:t>Сп</w:t>
      </w:r>
      <w:r>
        <w:t>2</w:t>
      </w:r>
      <w:r w:rsidRPr="003B198F">
        <w:t xml:space="preserve"> - Зона </w:t>
      </w:r>
      <w:r>
        <w:t>складирования и захоронения отходов</w:t>
      </w:r>
      <w:r w:rsidRPr="003B198F">
        <w:t>.</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3C6EFE" w:rsidRPr="003B198F" w:rsidTr="00B233D3">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3C6EFE" w:rsidRPr="003B198F" w:rsidRDefault="003C6EFE" w:rsidP="00B233D3">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3C6EFE" w:rsidRPr="003B198F" w:rsidRDefault="003C6EFE" w:rsidP="00B233D3">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C6EFE" w:rsidRPr="003B198F" w:rsidRDefault="003C6EFE" w:rsidP="00B233D3">
            <w:pPr>
              <w:widowControl w:val="0"/>
              <w:autoSpaceDE w:val="0"/>
              <w:autoSpaceDN w:val="0"/>
              <w:adjustRightInd w:val="0"/>
              <w:jc w:val="center"/>
              <w:rPr>
                <w:sz w:val="22"/>
                <w:szCs w:val="22"/>
              </w:rPr>
            </w:pPr>
            <w:r w:rsidRPr="003B198F">
              <w:rPr>
                <w:sz w:val="22"/>
                <w:szCs w:val="22"/>
              </w:rPr>
              <w:t>Код</w:t>
            </w:r>
          </w:p>
        </w:tc>
      </w:tr>
      <w:tr w:rsidR="003C6EFE" w:rsidRPr="003B198F" w:rsidTr="00B233D3">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3C6EFE" w:rsidRPr="003B198F" w:rsidRDefault="003C6EFE" w:rsidP="00B233D3">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B233D3" w:rsidRPr="003B198F" w:rsidTr="00B233D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33D3" w:rsidRDefault="00B233D3" w:rsidP="00B233D3">
            <w:pPr>
              <w:pStyle w:val="affffff8"/>
            </w:pPr>
            <w:r>
              <w:t>Специальная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B233D3" w:rsidRDefault="00B233D3" w:rsidP="00B233D3">
            <w:pPr>
              <w:pStyle w:val="affffff8"/>
            </w:pPr>
            <w: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50" w:type="dxa"/>
            <w:tcBorders>
              <w:top w:val="single" w:sz="4" w:space="0" w:color="auto"/>
              <w:left w:val="single" w:sz="4" w:space="0" w:color="auto"/>
              <w:bottom w:val="single" w:sz="4" w:space="0" w:color="auto"/>
              <w:right w:val="single" w:sz="4" w:space="0" w:color="auto"/>
            </w:tcBorders>
          </w:tcPr>
          <w:p w:rsidR="00B233D3" w:rsidRDefault="00B233D3" w:rsidP="00B233D3">
            <w:pPr>
              <w:pStyle w:val="affffff8"/>
              <w:jc w:val="center"/>
            </w:pPr>
            <w:r>
              <w:t>12.2</w:t>
            </w:r>
          </w:p>
        </w:tc>
      </w:tr>
      <w:tr w:rsidR="003C6EFE" w:rsidRPr="003B198F" w:rsidTr="00B233D3">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Pr="003B198F" w:rsidRDefault="003C6EFE" w:rsidP="00B233D3">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Pr="002C264C">
              <w:rPr>
                <w:b/>
                <w:sz w:val="22"/>
                <w:szCs w:val="22"/>
              </w:rPr>
              <w:t>не подлежат установлению</w:t>
            </w:r>
          </w:p>
        </w:tc>
      </w:tr>
      <w:tr w:rsidR="003C6EFE" w:rsidRPr="003B198F" w:rsidTr="00B233D3">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Pr="003B198F" w:rsidRDefault="003C6EFE" w:rsidP="00B233D3">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B233D3" w:rsidRPr="003B198F" w:rsidTr="00B233D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33D3" w:rsidRDefault="00B233D3" w:rsidP="00B233D3">
            <w:pPr>
              <w:pStyle w:val="affffff8"/>
            </w:pPr>
            <w:r>
              <w:t>Склады</w:t>
            </w:r>
          </w:p>
        </w:tc>
        <w:tc>
          <w:tcPr>
            <w:tcW w:w="6662" w:type="dxa"/>
            <w:tcBorders>
              <w:top w:val="single" w:sz="4" w:space="0" w:color="auto"/>
              <w:left w:val="single" w:sz="4" w:space="0" w:color="auto"/>
              <w:bottom w:val="single" w:sz="4" w:space="0" w:color="auto"/>
              <w:right w:val="single" w:sz="4" w:space="0" w:color="auto"/>
            </w:tcBorders>
          </w:tcPr>
          <w:p w:rsidR="00B233D3" w:rsidRDefault="00B233D3" w:rsidP="00B233D3">
            <w:pPr>
              <w:pStyle w:val="affffff8"/>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B233D3" w:rsidRDefault="00B233D3" w:rsidP="00B233D3">
            <w:pPr>
              <w:pStyle w:val="affffff8"/>
              <w:jc w:val="center"/>
            </w:pPr>
            <w:r>
              <w:t>6.9</w:t>
            </w:r>
          </w:p>
        </w:tc>
      </w:tr>
      <w:tr w:rsidR="00B233D3" w:rsidRPr="003B198F" w:rsidTr="00B233D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33D3" w:rsidRDefault="00B233D3" w:rsidP="00B233D3">
            <w:pPr>
              <w:pStyle w:val="affffffa"/>
            </w:pPr>
            <w:bookmarkStart w:id="344" w:name="sub_1691"/>
            <w:r>
              <w:t>Складские площадки</w:t>
            </w:r>
            <w:bookmarkEnd w:id="344"/>
          </w:p>
        </w:tc>
        <w:tc>
          <w:tcPr>
            <w:tcW w:w="6662" w:type="dxa"/>
            <w:tcBorders>
              <w:top w:val="single" w:sz="4" w:space="0" w:color="auto"/>
              <w:left w:val="single" w:sz="4" w:space="0" w:color="auto"/>
              <w:bottom w:val="single" w:sz="4" w:space="0" w:color="auto"/>
              <w:right w:val="single" w:sz="4" w:space="0" w:color="auto"/>
            </w:tcBorders>
          </w:tcPr>
          <w:p w:rsidR="00B233D3" w:rsidRDefault="00B233D3" w:rsidP="00B233D3">
            <w:pPr>
              <w:pStyle w:val="affffff8"/>
            </w:pPr>
            <w:r>
              <w:t>Временное хранение, распределение и перевалка грузов (за исключением хранения стратегических запасов) на открытом воздухе</w:t>
            </w:r>
          </w:p>
        </w:tc>
        <w:tc>
          <w:tcPr>
            <w:tcW w:w="850" w:type="dxa"/>
            <w:tcBorders>
              <w:top w:val="single" w:sz="4" w:space="0" w:color="auto"/>
              <w:left w:val="single" w:sz="4" w:space="0" w:color="auto"/>
              <w:bottom w:val="single" w:sz="4" w:space="0" w:color="auto"/>
              <w:right w:val="single" w:sz="4" w:space="0" w:color="auto"/>
            </w:tcBorders>
          </w:tcPr>
          <w:p w:rsidR="00B233D3" w:rsidRDefault="00B233D3" w:rsidP="00B233D3">
            <w:pPr>
              <w:pStyle w:val="affffff8"/>
              <w:jc w:val="center"/>
            </w:pPr>
            <w:r>
              <w:t>6.9.1</w:t>
            </w:r>
          </w:p>
        </w:tc>
      </w:tr>
    </w:tbl>
    <w:p w:rsidR="003C6EFE" w:rsidRPr="003B198F" w:rsidRDefault="003C6EFE" w:rsidP="003C6EFE">
      <w:pPr>
        <w:widowControl w:val="0"/>
        <w:autoSpaceDE w:val="0"/>
        <w:autoSpaceDN w:val="0"/>
        <w:adjustRightInd w:val="0"/>
        <w:ind w:firstLine="709"/>
        <w:contextualSpacing/>
        <w:jc w:val="both"/>
        <w:rPr>
          <w:b/>
        </w:rPr>
      </w:pPr>
    </w:p>
    <w:p w:rsidR="003C6EFE" w:rsidRDefault="003C6EFE" w:rsidP="003C6EFE">
      <w:pPr>
        <w:widowControl w:val="0"/>
        <w:autoSpaceDE w:val="0"/>
        <w:autoSpaceDN w:val="0"/>
        <w:adjustRightInd w:val="0"/>
        <w:ind w:firstLine="709"/>
        <w:contextualSpacing/>
        <w:jc w:val="both"/>
        <w:rPr>
          <w:b/>
        </w:rPr>
      </w:pPr>
      <w:r w:rsidRPr="003B198F">
        <w:rPr>
          <w:b/>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Pr="003B198F">
        <w:rPr>
          <w:b/>
        </w:rPr>
        <w:lastRenderedPageBreak/>
        <w:t>капитального строительства</w:t>
      </w:r>
      <w:r>
        <w:rPr>
          <w:b/>
        </w:rPr>
        <w:t>:</w:t>
      </w:r>
    </w:p>
    <w:p w:rsidR="003C6EFE" w:rsidRDefault="003C6EFE" w:rsidP="003C6EFE">
      <w:pPr>
        <w:widowControl w:val="0"/>
        <w:autoSpaceDE w:val="0"/>
        <w:autoSpaceDN w:val="0"/>
        <w:adjustRightInd w:val="0"/>
        <w:ind w:firstLine="709"/>
        <w:contextualSpacing/>
        <w:jc w:val="both"/>
        <w:rPr>
          <w:b/>
        </w:rPr>
      </w:pPr>
    </w:p>
    <w:p w:rsidR="003C6EFE" w:rsidRDefault="003C6EFE" w:rsidP="003C6EFE">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3C6EFE" w:rsidRPr="00290AA9" w:rsidRDefault="003C6EFE" w:rsidP="003C6EF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3C6EFE" w:rsidRDefault="003C6EFE" w:rsidP="003C6EFE">
      <w:pPr>
        <w:widowControl w:val="0"/>
        <w:autoSpaceDE w:val="0"/>
        <w:autoSpaceDN w:val="0"/>
        <w:adjustRightInd w:val="0"/>
        <w:ind w:firstLine="709"/>
        <w:contextualSpacing/>
        <w:jc w:val="both"/>
        <w:rPr>
          <w:u w:val="single"/>
        </w:rPr>
      </w:pPr>
    </w:p>
    <w:p w:rsidR="003C6EFE" w:rsidRDefault="003C6EFE" w:rsidP="003C6EFE">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3C6EFE" w:rsidRPr="00290AA9" w:rsidRDefault="003C6EFE" w:rsidP="003C6EF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3C6EFE" w:rsidRDefault="003C6EFE" w:rsidP="003C6EFE">
      <w:pPr>
        <w:widowControl w:val="0"/>
        <w:autoSpaceDE w:val="0"/>
        <w:autoSpaceDN w:val="0"/>
        <w:adjustRightInd w:val="0"/>
        <w:ind w:firstLine="709"/>
        <w:contextualSpacing/>
        <w:jc w:val="both"/>
      </w:pPr>
    </w:p>
    <w:p w:rsidR="003C6EFE" w:rsidRDefault="003C6EFE" w:rsidP="003C6EFE">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3C6EFE" w:rsidRPr="00290AA9" w:rsidRDefault="003C6EFE" w:rsidP="003C6EF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3C6EFE" w:rsidRDefault="003C6EFE" w:rsidP="003C6EFE">
      <w:pPr>
        <w:widowControl w:val="0"/>
        <w:autoSpaceDE w:val="0"/>
        <w:autoSpaceDN w:val="0"/>
        <w:adjustRightInd w:val="0"/>
        <w:ind w:firstLine="709"/>
        <w:contextualSpacing/>
        <w:jc w:val="both"/>
      </w:pPr>
    </w:p>
    <w:p w:rsidR="003C6EFE" w:rsidRDefault="003C6EFE" w:rsidP="003C6EFE">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3C6EFE" w:rsidRPr="00290AA9" w:rsidRDefault="003C6EFE" w:rsidP="003C6EF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3C6EFE" w:rsidRDefault="003C6EFE" w:rsidP="003C6EFE">
      <w:pPr>
        <w:widowControl w:val="0"/>
        <w:autoSpaceDE w:val="0"/>
        <w:autoSpaceDN w:val="0"/>
        <w:adjustRightInd w:val="0"/>
        <w:ind w:firstLine="709"/>
        <w:contextualSpacing/>
        <w:jc w:val="both"/>
        <w:rPr>
          <w:b/>
          <w:i/>
          <w:u w:val="single"/>
        </w:rPr>
      </w:pPr>
    </w:p>
    <w:p w:rsidR="006D6C50" w:rsidRPr="003B198F" w:rsidRDefault="006D6C50" w:rsidP="006D6C50">
      <w:pPr>
        <w:pStyle w:val="40"/>
        <w:numPr>
          <w:ilvl w:val="0"/>
          <w:numId w:val="7"/>
        </w:numPr>
      </w:pPr>
      <w:r w:rsidRPr="003B198F">
        <w:t>Сп</w:t>
      </w:r>
      <w:r>
        <w:t>3</w:t>
      </w:r>
      <w:r w:rsidRPr="003B198F">
        <w:t xml:space="preserve"> - Зона </w:t>
      </w:r>
      <w:r>
        <w:t>озелененных территорий специального назначения</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6D6C50" w:rsidRPr="003B198F" w:rsidTr="00E159D0">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D6C50" w:rsidRPr="003B198F" w:rsidRDefault="006D6C50" w:rsidP="00E159D0">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6D6C50" w:rsidRPr="003B198F" w:rsidRDefault="006D6C50" w:rsidP="00E159D0">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D6C50" w:rsidRPr="003B198F" w:rsidRDefault="006D6C50" w:rsidP="00E159D0">
            <w:pPr>
              <w:widowControl w:val="0"/>
              <w:autoSpaceDE w:val="0"/>
              <w:autoSpaceDN w:val="0"/>
              <w:adjustRightInd w:val="0"/>
              <w:jc w:val="center"/>
              <w:rPr>
                <w:sz w:val="22"/>
                <w:szCs w:val="22"/>
              </w:rPr>
            </w:pPr>
            <w:r w:rsidRPr="003B198F">
              <w:rPr>
                <w:sz w:val="22"/>
                <w:szCs w:val="22"/>
              </w:rPr>
              <w:t>Код</w:t>
            </w:r>
          </w:p>
        </w:tc>
      </w:tr>
      <w:tr w:rsidR="006D6C50" w:rsidRPr="003B198F" w:rsidTr="00E159D0">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D6C50" w:rsidRPr="003B198F" w:rsidRDefault="006D6C50" w:rsidP="00E159D0">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6D6C50" w:rsidRPr="003B198F" w:rsidTr="00E159D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6C50" w:rsidRDefault="006D6C50" w:rsidP="00E159D0">
            <w:pPr>
              <w:pStyle w:val="affffff8"/>
            </w:pPr>
            <w:r w:rsidRPr="006D6C50">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6D6C50" w:rsidRDefault="006D6C50" w:rsidP="006D6C50">
            <w:pPr>
              <w:pStyle w:val="affffff8"/>
            </w:pPr>
            <w: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6D6C50" w:rsidRDefault="006D6C50" w:rsidP="006D6C50">
            <w:pPr>
              <w:pStyle w:val="affffff8"/>
            </w:pPr>
          </w:p>
        </w:tc>
        <w:tc>
          <w:tcPr>
            <w:tcW w:w="850" w:type="dxa"/>
            <w:tcBorders>
              <w:top w:val="single" w:sz="4" w:space="0" w:color="auto"/>
              <w:left w:val="single" w:sz="4" w:space="0" w:color="auto"/>
              <w:bottom w:val="single" w:sz="4" w:space="0" w:color="auto"/>
              <w:right w:val="single" w:sz="4" w:space="0" w:color="auto"/>
            </w:tcBorders>
          </w:tcPr>
          <w:p w:rsidR="006D6C50" w:rsidRDefault="006D6C50" w:rsidP="00E159D0">
            <w:pPr>
              <w:pStyle w:val="affffff8"/>
              <w:jc w:val="center"/>
            </w:pPr>
            <w:r>
              <w:t>3.1</w:t>
            </w:r>
          </w:p>
        </w:tc>
      </w:tr>
      <w:tr w:rsidR="006D6C50" w:rsidRPr="003B198F" w:rsidTr="00E159D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6C50" w:rsidRPr="006D6C50" w:rsidRDefault="006D6C50" w:rsidP="00E159D0">
            <w:pPr>
              <w:pStyle w:val="affffff8"/>
            </w:pPr>
            <w:r w:rsidRPr="006D6C50">
              <w:t>Охрана природных территорий</w:t>
            </w:r>
          </w:p>
        </w:tc>
        <w:tc>
          <w:tcPr>
            <w:tcW w:w="6662" w:type="dxa"/>
            <w:tcBorders>
              <w:top w:val="single" w:sz="4" w:space="0" w:color="auto"/>
              <w:left w:val="single" w:sz="4" w:space="0" w:color="auto"/>
              <w:bottom w:val="single" w:sz="4" w:space="0" w:color="auto"/>
              <w:right w:val="single" w:sz="4" w:space="0" w:color="auto"/>
            </w:tcBorders>
          </w:tcPr>
          <w:p w:rsidR="006D6C50" w:rsidRDefault="006D6C50" w:rsidP="006D6C50">
            <w:pPr>
              <w:pStyle w:val="affffff8"/>
            </w:pPr>
            <w: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r>
              <w:t>.</w:t>
            </w:r>
          </w:p>
        </w:tc>
        <w:tc>
          <w:tcPr>
            <w:tcW w:w="850" w:type="dxa"/>
            <w:tcBorders>
              <w:top w:val="single" w:sz="4" w:space="0" w:color="auto"/>
              <w:left w:val="single" w:sz="4" w:space="0" w:color="auto"/>
              <w:bottom w:val="single" w:sz="4" w:space="0" w:color="auto"/>
              <w:right w:val="single" w:sz="4" w:space="0" w:color="auto"/>
            </w:tcBorders>
          </w:tcPr>
          <w:p w:rsidR="006D6C50" w:rsidRDefault="006D6C50" w:rsidP="00E159D0">
            <w:pPr>
              <w:pStyle w:val="affffff8"/>
              <w:jc w:val="center"/>
            </w:pPr>
            <w:r>
              <w:t>9.1</w:t>
            </w:r>
          </w:p>
        </w:tc>
      </w:tr>
      <w:tr w:rsidR="006D6C50" w:rsidRPr="003B198F" w:rsidTr="00E159D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6C50" w:rsidRPr="003B198F" w:rsidRDefault="006D6C50" w:rsidP="00E159D0">
            <w:pPr>
              <w:pStyle w:val="affffff8"/>
              <w:jc w:val="left"/>
            </w:pPr>
            <w:r w:rsidRPr="003B198F">
              <w:t>Земельные участки</w:t>
            </w:r>
          </w:p>
          <w:p w:rsidR="006D6C50" w:rsidRPr="003B198F" w:rsidRDefault="006D6C50" w:rsidP="00E159D0">
            <w:pPr>
              <w:pStyle w:val="affffff8"/>
              <w:jc w:val="left"/>
            </w:pPr>
            <w:r w:rsidRPr="003B198F">
              <w:t xml:space="preserve">(территории) общего пользования </w:t>
            </w:r>
          </w:p>
        </w:tc>
        <w:tc>
          <w:tcPr>
            <w:tcW w:w="6662" w:type="dxa"/>
            <w:tcBorders>
              <w:top w:val="single" w:sz="4" w:space="0" w:color="auto"/>
              <w:left w:val="single" w:sz="4" w:space="0" w:color="auto"/>
              <w:bottom w:val="single" w:sz="4" w:space="0" w:color="auto"/>
              <w:right w:val="single" w:sz="4" w:space="0" w:color="auto"/>
            </w:tcBorders>
          </w:tcPr>
          <w:p w:rsidR="006D6C50" w:rsidRPr="003B198F" w:rsidRDefault="006D6C50" w:rsidP="00E159D0">
            <w:pPr>
              <w:pStyle w:val="affffff8"/>
            </w:pPr>
            <w:r w:rsidRPr="003B198F">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850" w:type="dxa"/>
            <w:tcBorders>
              <w:top w:val="single" w:sz="4" w:space="0" w:color="auto"/>
              <w:left w:val="single" w:sz="4" w:space="0" w:color="auto"/>
              <w:bottom w:val="single" w:sz="4" w:space="0" w:color="auto"/>
              <w:right w:val="single" w:sz="4" w:space="0" w:color="auto"/>
            </w:tcBorders>
          </w:tcPr>
          <w:p w:rsidR="006D6C50" w:rsidRPr="003B198F" w:rsidRDefault="006D6C50" w:rsidP="00E159D0">
            <w:pPr>
              <w:widowControl w:val="0"/>
              <w:autoSpaceDE w:val="0"/>
              <w:autoSpaceDN w:val="0"/>
              <w:adjustRightInd w:val="0"/>
              <w:contextualSpacing/>
              <w:jc w:val="center"/>
              <w:rPr>
                <w:sz w:val="22"/>
                <w:szCs w:val="22"/>
              </w:rPr>
            </w:pPr>
            <w:r w:rsidRPr="003B198F">
              <w:rPr>
                <w:sz w:val="22"/>
                <w:szCs w:val="22"/>
              </w:rPr>
              <w:t>12.0</w:t>
            </w:r>
          </w:p>
        </w:tc>
      </w:tr>
      <w:tr w:rsidR="006D6C50" w:rsidRPr="003B198F" w:rsidTr="00E159D0">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6C50" w:rsidRPr="003B198F" w:rsidRDefault="006D6C50" w:rsidP="00E159D0">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Pr="002C264C">
              <w:rPr>
                <w:b/>
                <w:sz w:val="22"/>
                <w:szCs w:val="22"/>
              </w:rPr>
              <w:t>не подлежат установлению</w:t>
            </w:r>
          </w:p>
        </w:tc>
      </w:tr>
      <w:tr w:rsidR="006D6C50" w:rsidRPr="003B198F" w:rsidTr="00E159D0">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6C50" w:rsidRPr="003B198F" w:rsidRDefault="006D6C50" w:rsidP="00E159D0">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6D6C50" w:rsidRPr="003B198F" w:rsidTr="00E159D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6C50" w:rsidRDefault="006D6C50" w:rsidP="00E159D0">
            <w:pPr>
              <w:pStyle w:val="affffff8"/>
            </w:pPr>
            <w:r w:rsidRPr="006D6C50">
              <w:t xml:space="preserve">Хранение </w:t>
            </w:r>
            <w:r w:rsidRPr="006D6C50">
              <w:lastRenderedPageBreak/>
              <w:t>автотранспорта</w:t>
            </w:r>
          </w:p>
        </w:tc>
        <w:tc>
          <w:tcPr>
            <w:tcW w:w="6662" w:type="dxa"/>
            <w:tcBorders>
              <w:top w:val="single" w:sz="4" w:space="0" w:color="auto"/>
              <w:left w:val="single" w:sz="4" w:space="0" w:color="auto"/>
              <w:bottom w:val="single" w:sz="4" w:space="0" w:color="auto"/>
              <w:right w:val="single" w:sz="4" w:space="0" w:color="auto"/>
            </w:tcBorders>
          </w:tcPr>
          <w:p w:rsidR="006D6C50" w:rsidRDefault="006D6C50" w:rsidP="006D6C50">
            <w:pPr>
              <w:pStyle w:val="affffff8"/>
            </w:pPr>
            <w:r>
              <w:lastRenderedPageBreak/>
              <w:t xml:space="preserve">Размещение отдельно стоящих и пристроенных гаражей, в том </w:t>
            </w:r>
            <w:r>
              <w:lastRenderedPageBreak/>
              <w:t>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850" w:type="dxa"/>
            <w:tcBorders>
              <w:top w:val="single" w:sz="4" w:space="0" w:color="auto"/>
              <w:left w:val="single" w:sz="4" w:space="0" w:color="auto"/>
              <w:bottom w:val="single" w:sz="4" w:space="0" w:color="auto"/>
              <w:right w:val="single" w:sz="4" w:space="0" w:color="auto"/>
            </w:tcBorders>
          </w:tcPr>
          <w:p w:rsidR="006D6C50" w:rsidRDefault="006D6C50" w:rsidP="00E159D0">
            <w:pPr>
              <w:pStyle w:val="affffff8"/>
              <w:jc w:val="center"/>
            </w:pPr>
            <w:r>
              <w:lastRenderedPageBreak/>
              <w:t>2.7.1</w:t>
            </w:r>
          </w:p>
        </w:tc>
      </w:tr>
      <w:tr w:rsidR="006D6C50" w:rsidRPr="003B198F" w:rsidTr="00E159D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6C50" w:rsidRDefault="006D6C50" w:rsidP="00E159D0">
            <w:pPr>
              <w:pStyle w:val="affffffa"/>
            </w:pPr>
            <w:r w:rsidRPr="006D6C50">
              <w:lastRenderedPageBreak/>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6D6C50" w:rsidRDefault="006D6C50" w:rsidP="006D6C50">
            <w:pPr>
              <w:pStyle w:val="affffff8"/>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6D6C50" w:rsidRDefault="006D6C50" w:rsidP="00E159D0">
            <w:pPr>
              <w:pStyle w:val="affffff8"/>
              <w:jc w:val="center"/>
            </w:pPr>
            <w:r>
              <w:t>3.3</w:t>
            </w:r>
          </w:p>
        </w:tc>
      </w:tr>
      <w:tr w:rsidR="006D6C50" w:rsidRPr="003B198F" w:rsidTr="00E159D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6C50" w:rsidRDefault="006D6C50" w:rsidP="00E159D0">
            <w:pPr>
              <w:pStyle w:val="affffffa"/>
            </w:pPr>
            <w:r>
              <w:t>Магазины</w:t>
            </w:r>
          </w:p>
        </w:tc>
        <w:tc>
          <w:tcPr>
            <w:tcW w:w="6662" w:type="dxa"/>
            <w:tcBorders>
              <w:top w:val="single" w:sz="4" w:space="0" w:color="auto"/>
              <w:left w:val="single" w:sz="4" w:space="0" w:color="auto"/>
              <w:bottom w:val="single" w:sz="4" w:space="0" w:color="auto"/>
              <w:right w:val="single" w:sz="4" w:space="0" w:color="auto"/>
            </w:tcBorders>
          </w:tcPr>
          <w:p w:rsidR="006D6C50" w:rsidRDefault="006D6C50" w:rsidP="006D6C50">
            <w:pPr>
              <w:pStyle w:val="affffff8"/>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6D6C50" w:rsidRDefault="006D6C50" w:rsidP="00E159D0">
            <w:pPr>
              <w:pStyle w:val="affffff8"/>
              <w:jc w:val="center"/>
            </w:pPr>
            <w:r>
              <w:t>4.4</w:t>
            </w:r>
          </w:p>
        </w:tc>
      </w:tr>
      <w:tr w:rsidR="006D6C50" w:rsidRPr="003B198F" w:rsidTr="00E159D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6C50" w:rsidRDefault="006D6C50" w:rsidP="00E159D0">
            <w:pPr>
              <w:pStyle w:val="affffffa"/>
            </w:pPr>
            <w:r w:rsidRPr="006D6C50">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6D6C50" w:rsidRDefault="006D6C50" w:rsidP="006D6C50">
            <w:pPr>
              <w:pStyle w:val="affffff8"/>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6D6C50" w:rsidRDefault="006D6C50" w:rsidP="00E159D0">
            <w:pPr>
              <w:pStyle w:val="affffff8"/>
              <w:jc w:val="center"/>
            </w:pPr>
            <w:r>
              <w:t>4.6</w:t>
            </w:r>
          </w:p>
        </w:tc>
      </w:tr>
      <w:tr w:rsidR="006D6C50" w:rsidRPr="003B198F" w:rsidTr="00E159D0">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D6C50" w:rsidRDefault="006D6C50" w:rsidP="00E159D0">
            <w:pPr>
              <w:pStyle w:val="affffffa"/>
            </w:pPr>
            <w:r w:rsidRPr="006D6C50">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6D6C50" w:rsidRDefault="006D6C50" w:rsidP="006D6C50">
            <w:pPr>
              <w:pStyle w:val="affffff8"/>
            </w:pPr>
            <w: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6D6C50" w:rsidRDefault="006D6C50" w:rsidP="00E159D0">
            <w:pPr>
              <w:pStyle w:val="affffff8"/>
              <w:jc w:val="center"/>
            </w:pPr>
            <w:r>
              <w:t>4.9</w:t>
            </w:r>
          </w:p>
        </w:tc>
      </w:tr>
    </w:tbl>
    <w:p w:rsidR="006D6C50" w:rsidRPr="003B198F" w:rsidRDefault="006D6C50" w:rsidP="006D6C50">
      <w:pPr>
        <w:widowControl w:val="0"/>
        <w:autoSpaceDE w:val="0"/>
        <w:autoSpaceDN w:val="0"/>
        <w:adjustRightInd w:val="0"/>
        <w:ind w:firstLine="709"/>
        <w:contextualSpacing/>
        <w:jc w:val="both"/>
        <w:rPr>
          <w:b/>
        </w:rPr>
      </w:pPr>
    </w:p>
    <w:p w:rsidR="006D6C50" w:rsidRDefault="006D6C50" w:rsidP="006D6C50">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6D6C50" w:rsidRDefault="006D6C50" w:rsidP="006D6C50">
      <w:pPr>
        <w:widowControl w:val="0"/>
        <w:autoSpaceDE w:val="0"/>
        <w:autoSpaceDN w:val="0"/>
        <w:adjustRightInd w:val="0"/>
        <w:ind w:firstLine="709"/>
        <w:contextualSpacing/>
        <w:jc w:val="both"/>
        <w:rPr>
          <w:b/>
        </w:rPr>
      </w:pPr>
    </w:p>
    <w:p w:rsidR="006D6C50" w:rsidRDefault="006D6C50" w:rsidP="006D6C50">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6D6C50" w:rsidRPr="00290AA9" w:rsidRDefault="006D6C50" w:rsidP="006D6C5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6D6C50" w:rsidRDefault="006D6C50" w:rsidP="006D6C50">
      <w:pPr>
        <w:widowControl w:val="0"/>
        <w:autoSpaceDE w:val="0"/>
        <w:autoSpaceDN w:val="0"/>
        <w:adjustRightInd w:val="0"/>
        <w:ind w:firstLine="709"/>
        <w:contextualSpacing/>
        <w:jc w:val="both"/>
        <w:rPr>
          <w:u w:val="single"/>
        </w:rPr>
      </w:pPr>
    </w:p>
    <w:p w:rsidR="006D6C50" w:rsidRDefault="006D6C50" w:rsidP="006D6C50">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6D6C50" w:rsidRPr="00290AA9" w:rsidRDefault="006D6C50" w:rsidP="006D6C5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6D6C50" w:rsidRDefault="006D6C50" w:rsidP="006D6C50">
      <w:pPr>
        <w:widowControl w:val="0"/>
        <w:autoSpaceDE w:val="0"/>
        <w:autoSpaceDN w:val="0"/>
        <w:adjustRightInd w:val="0"/>
        <w:ind w:firstLine="709"/>
        <w:contextualSpacing/>
        <w:jc w:val="both"/>
      </w:pPr>
    </w:p>
    <w:p w:rsidR="006D6C50" w:rsidRDefault="006D6C50" w:rsidP="006D6C50">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6D6C50" w:rsidRPr="00290AA9" w:rsidRDefault="006D6C50" w:rsidP="006D6C5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6D6C50" w:rsidRDefault="006D6C50" w:rsidP="006D6C50">
      <w:pPr>
        <w:widowControl w:val="0"/>
        <w:autoSpaceDE w:val="0"/>
        <w:autoSpaceDN w:val="0"/>
        <w:adjustRightInd w:val="0"/>
        <w:ind w:firstLine="709"/>
        <w:contextualSpacing/>
        <w:jc w:val="both"/>
      </w:pPr>
    </w:p>
    <w:p w:rsidR="006D6C50" w:rsidRDefault="006D6C50" w:rsidP="006D6C50">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6D6C50" w:rsidRPr="00151B1B" w:rsidRDefault="006D6C50" w:rsidP="006D6C5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3C6EFE" w:rsidRDefault="003C6EFE" w:rsidP="00D23908">
      <w:pPr>
        <w:widowControl w:val="0"/>
        <w:autoSpaceDE w:val="0"/>
        <w:autoSpaceDN w:val="0"/>
        <w:adjustRightInd w:val="0"/>
        <w:ind w:firstLine="709"/>
        <w:contextualSpacing/>
        <w:jc w:val="both"/>
      </w:pPr>
    </w:p>
    <w:p w:rsidR="00F65B93" w:rsidRDefault="00F65B93" w:rsidP="00F65B93">
      <w:pPr>
        <w:pStyle w:val="39"/>
      </w:pPr>
      <w:bookmarkStart w:id="345" w:name="_Toc4763309"/>
      <w:r w:rsidRPr="00951A18">
        <w:t xml:space="preserve">Статья </w:t>
      </w:r>
      <w:r>
        <w:t>3</w:t>
      </w:r>
      <w:r w:rsidR="00E641B3">
        <w:t>5</w:t>
      </w:r>
      <w:r w:rsidRPr="00951A18">
        <w:t xml:space="preserve">. </w:t>
      </w:r>
      <w:r w:rsidRPr="003B198F">
        <w:t>Градостроительные регламенты.</w:t>
      </w:r>
      <w:r>
        <w:t xml:space="preserve"> </w:t>
      </w:r>
      <w:r w:rsidRPr="005B2A52">
        <w:t>Зоны рекреационного назначения</w:t>
      </w:r>
      <w:r>
        <w:t xml:space="preserve"> –</w:t>
      </w:r>
      <w:r w:rsidRPr="003B198F">
        <w:t xml:space="preserve"> "</w:t>
      </w:r>
      <w:r>
        <w:t>Р</w:t>
      </w:r>
      <w:r w:rsidRPr="003B198F">
        <w:t>"</w:t>
      </w:r>
      <w:bookmarkEnd w:id="345"/>
    </w:p>
    <w:p w:rsidR="00F65B93" w:rsidRPr="003B198F" w:rsidRDefault="00F65B93" w:rsidP="00D23908">
      <w:pPr>
        <w:pStyle w:val="40"/>
        <w:numPr>
          <w:ilvl w:val="0"/>
          <w:numId w:val="0"/>
        </w:numPr>
        <w:ind w:left="360"/>
      </w:pPr>
      <w:r>
        <w:t>1</w:t>
      </w:r>
      <w:r w:rsidRPr="003B198F">
        <w:t xml:space="preserve">. </w:t>
      </w:r>
      <w:r>
        <w:t>Р1</w:t>
      </w:r>
      <w:r w:rsidRPr="003B198F">
        <w:t xml:space="preserve"> – </w:t>
      </w:r>
      <w:r w:rsidRPr="005B2A52">
        <w:t>Зона озелененных территорий общего пользования (лесопарки, парки, сады, скверы, бульвары, городские леса)</w:t>
      </w:r>
      <w:r w:rsidRPr="003B198F">
        <w:t>.</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7"/>
        <w:gridCol w:w="7058"/>
        <w:gridCol w:w="851"/>
      </w:tblGrid>
      <w:tr w:rsidR="00F65B93" w:rsidRPr="003B198F" w:rsidTr="00D23908">
        <w:trPr>
          <w:trHeight w:val="540"/>
        </w:trPr>
        <w:tc>
          <w:tcPr>
            <w:tcW w:w="2127" w:type="dxa"/>
          </w:tcPr>
          <w:p w:rsidR="00F65B93" w:rsidRPr="003B198F" w:rsidRDefault="00F65B93" w:rsidP="00D23908">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tcPr>
          <w:p w:rsidR="00F65B93" w:rsidRPr="003B198F" w:rsidRDefault="00F65B93" w:rsidP="00D23908">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tcPr>
          <w:p w:rsidR="00F65B93" w:rsidRPr="003B198F" w:rsidRDefault="00F65B93" w:rsidP="00D23908">
            <w:pPr>
              <w:widowControl w:val="0"/>
              <w:autoSpaceDE w:val="0"/>
              <w:autoSpaceDN w:val="0"/>
              <w:adjustRightInd w:val="0"/>
              <w:jc w:val="center"/>
              <w:rPr>
                <w:b/>
                <w:sz w:val="22"/>
                <w:szCs w:val="22"/>
              </w:rPr>
            </w:pPr>
            <w:r w:rsidRPr="003B198F">
              <w:rPr>
                <w:b/>
                <w:sz w:val="22"/>
                <w:szCs w:val="22"/>
              </w:rPr>
              <w:t>Код</w:t>
            </w:r>
          </w:p>
        </w:tc>
      </w:tr>
      <w:tr w:rsidR="00F65B93" w:rsidRPr="003B198F" w:rsidTr="00D23908">
        <w:trPr>
          <w:trHeight w:val="300"/>
        </w:trPr>
        <w:tc>
          <w:tcPr>
            <w:tcW w:w="10036" w:type="dxa"/>
            <w:gridSpan w:val="3"/>
          </w:tcPr>
          <w:p w:rsidR="00F65B93" w:rsidRPr="003B198F" w:rsidRDefault="00F65B93" w:rsidP="00D23908">
            <w:pPr>
              <w:jc w:val="center"/>
              <w:rPr>
                <w:b/>
                <w:sz w:val="22"/>
                <w:szCs w:val="22"/>
              </w:rPr>
            </w:pPr>
            <w:r w:rsidRPr="003B198F">
              <w:rPr>
                <w:b/>
                <w:sz w:val="22"/>
                <w:szCs w:val="22"/>
              </w:rPr>
              <w:lastRenderedPageBreak/>
              <w:t>Основные виды разрешенного использования</w:t>
            </w:r>
          </w:p>
        </w:tc>
      </w:tr>
      <w:tr w:rsidR="00B233D3" w:rsidRPr="003B198F" w:rsidTr="00D23908">
        <w:trPr>
          <w:trHeight w:val="375"/>
        </w:trPr>
        <w:tc>
          <w:tcPr>
            <w:tcW w:w="2127" w:type="dxa"/>
          </w:tcPr>
          <w:p w:rsidR="00B233D3" w:rsidRDefault="00B233D3" w:rsidP="00B233D3">
            <w:pPr>
              <w:pStyle w:val="affffff8"/>
            </w:pPr>
            <w:r>
              <w:t>Культурное развитие</w:t>
            </w:r>
          </w:p>
        </w:tc>
        <w:tc>
          <w:tcPr>
            <w:tcW w:w="7058" w:type="dxa"/>
          </w:tcPr>
          <w:p w:rsidR="00B233D3" w:rsidRDefault="00B233D3" w:rsidP="00B233D3">
            <w:pPr>
              <w:pStyle w:val="affffff8"/>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Pr>
                  <w:rStyle w:val="affffff3"/>
                </w:rPr>
                <w:t>кодами 3.6.1-3.6.3</w:t>
              </w:r>
            </w:hyperlink>
          </w:p>
        </w:tc>
        <w:tc>
          <w:tcPr>
            <w:tcW w:w="851" w:type="dxa"/>
          </w:tcPr>
          <w:p w:rsidR="00B233D3" w:rsidRDefault="00B233D3" w:rsidP="00B233D3">
            <w:pPr>
              <w:pStyle w:val="affffff8"/>
              <w:jc w:val="center"/>
            </w:pPr>
            <w:r>
              <w:t>3.6</w:t>
            </w:r>
          </w:p>
        </w:tc>
      </w:tr>
      <w:tr w:rsidR="00B233D3" w:rsidRPr="003B198F" w:rsidTr="00D23908">
        <w:trPr>
          <w:trHeight w:val="375"/>
        </w:trPr>
        <w:tc>
          <w:tcPr>
            <w:tcW w:w="2127" w:type="dxa"/>
          </w:tcPr>
          <w:p w:rsidR="00B233D3" w:rsidRDefault="00B233D3" w:rsidP="00B233D3">
            <w:pPr>
              <w:pStyle w:val="affffffa"/>
            </w:pPr>
            <w:r>
              <w:t>Объекты культурно-досуговой деятельности</w:t>
            </w:r>
          </w:p>
        </w:tc>
        <w:tc>
          <w:tcPr>
            <w:tcW w:w="7058" w:type="dxa"/>
          </w:tcPr>
          <w:p w:rsidR="00B233D3" w:rsidRDefault="00B233D3" w:rsidP="00B233D3">
            <w:pPr>
              <w:pStyle w:val="affffff8"/>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1" w:type="dxa"/>
          </w:tcPr>
          <w:p w:rsidR="00B233D3" w:rsidRDefault="00B233D3" w:rsidP="00B233D3">
            <w:pPr>
              <w:pStyle w:val="affffff8"/>
              <w:jc w:val="center"/>
            </w:pPr>
            <w:r>
              <w:t>3.6.1</w:t>
            </w:r>
          </w:p>
        </w:tc>
      </w:tr>
      <w:tr w:rsidR="00B233D3" w:rsidRPr="003B198F" w:rsidTr="00D23908">
        <w:trPr>
          <w:trHeight w:val="375"/>
        </w:trPr>
        <w:tc>
          <w:tcPr>
            <w:tcW w:w="2127" w:type="dxa"/>
          </w:tcPr>
          <w:p w:rsidR="00B233D3" w:rsidRDefault="00B233D3" w:rsidP="00B233D3">
            <w:pPr>
              <w:pStyle w:val="affffffa"/>
            </w:pPr>
            <w:r>
              <w:t>Парки культуры и отдыха</w:t>
            </w:r>
          </w:p>
        </w:tc>
        <w:tc>
          <w:tcPr>
            <w:tcW w:w="7058" w:type="dxa"/>
          </w:tcPr>
          <w:p w:rsidR="00B233D3" w:rsidRDefault="00B233D3" w:rsidP="00B233D3">
            <w:pPr>
              <w:pStyle w:val="affffff8"/>
            </w:pPr>
            <w:r>
              <w:t>Размещение парков культуры и отдыха</w:t>
            </w:r>
          </w:p>
        </w:tc>
        <w:tc>
          <w:tcPr>
            <w:tcW w:w="851" w:type="dxa"/>
          </w:tcPr>
          <w:p w:rsidR="00B233D3" w:rsidRDefault="00B233D3" w:rsidP="00B233D3">
            <w:pPr>
              <w:pStyle w:val="affffff8"/>
              <w:jc w:val="center"/>
            </w:pPr>
            <w:r>
              <w:t>3.6.2</w:t>
            </w:r>
          </w:p>
        </w:tc>
      </w:tr>
      <w:tr w:rsidR="00B233D3" w:rsidRPr="003B198F" w:rsidTr="00D23908">
        <w:trPr>
          <w:trHeight w:val="375"/>
        </w:trPr>
        <w:tc>
          <w:tcPr>
            <w:tcW w:w="2127" w:type="dxa"/>
          </w:tcPr>
          <w:p w:rsidR="00B233D3" w:rsidRDefault="00B233D3" w:rsidP="00B233D3">
            <w:pPr>
              <w:pStyle w:val="affffffa"/>
            </w:pPr>
            <w:r>
              <w:t>Цирки и зверинцы</w:t>
            </w:r>
          </w:p>
        </w:tc>
        <w:tc>
          <w:tcPr>
            <w:tcW w:w="7058" w:type="dxa"/>
          </w:tcPr>
          <w:p w:rsidR="00B233D3" w:rsidRDefault="00B233D3" w:rsidP="00B233D3">
            <w:pPr>
              <w:pStyle w:val="affffff8"/>
            </w:pPr>
            <w: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851" w:type="dxa"/>
          </w:tcPr>
          <w:p w:rsidR="00B233D3" w:rsidRDefault="00B233D3" w:rsidP="00B233D3">
            <w:pPr>
              <w:pStyle w:val="affffff8"/>
              <w:jc w:val="center"/>
            </w:pPr>
            <w:r>
              <w:t>3.6.3</w:t>
            </w:r>
          </w:p>
        </w:tc>
      </w:tr>
      <w:tr w:rsidR="00B233D3" w:rsidRPr="003B198F" w:rsidTr="00D23908">
        <w:trPr>
          <w:trHeight w:val="375"/>
        </w:trPr>
        <w:tc>
          <w:tcPr>
            <w:tcW w:w="2127" w:type="dxa"/>
          </w:tcPr>
          <w:p w:rsidR="00B233D3" w:rsidRDefault="00B233D3" w:rsidP="00B233D3">
            <w:pPr>
              <w:pStyle w:val="affffff8"/>
            </w:pPr>
            <w:bookmarkStart w:id="346" w:name="sub_1050"/>
            <w:r>
              <w:t>Отдых (рекреация)</w:t>
            </w:r>
            <w:bookmarkEnd w:id="346"/>
          </w:p>
        </w:tc>
        <w:tc>
          <w:tcPr>
            <w:tcW w:w="7058" w:type="dxa"/>
          </w:tcPr>
          <w:p w:rsidR="00B233D3" w:rsidRDefault="00B233D3" w:rsidP="00B233D3">
            <w:pPr>
              <w:pStyle w:val="affffff8"/>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B233D3" w:rsidRDefault="00B233D3" w:rsidP="00B233D3">
            <w:pPr>
              <w:pStyle w:val="affffff8"/>
            </w:pPr>
            <w:r>
              <w:t>создание и уход за городскими лесами, скверами, прудами, озерами, водохранилищами, пляжами, а также обустройство мест отдыха в них.</w:t>
            </w:r>
          </w:p>
          <w:p w:rsidR="00B233D3" w:rsidRDefault="00B233D3" w:rsidP="00B233D3">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Pr>
                  <w:rStyle w:val="affffff3"/>
                </w:rPr>
                <w:t>кодами 5.1 - 5.5</w:t>
              </w:r>
            </w:hyperlink>
          </w:p>
        </w:tc>
        <w:tc>
          <w:tcPr>
            <w:tcW w:w="851" w:type="dxa"/>
          </w:tcPr>
          <w:p w:rsidR="00B233D3" w:rsidRDefault="00B233D3" w:rsidP="00B233D3">
            <w:pPr>
              <w:pStyle w:val="affffff8"/>
              <w:jc w:val="center"/>
            </w:pPr>
            <w:r>
              <w:t>5.0</w:t>
            </w:r>
          </w:p>
        </w:tc>
      </w:tr>
      <w:tr w:rsidR="00B233D3" w:rsidRPr="003B198F" w:rsidTr="00D23908">
        <w:trPr>
          <w:trHeight w:val="375"/>
        </w:trPr>
        <w:tc>
          <w:tcPr>
            <w:tcW w:w="2127" w:type="dxa"/>
          </w:tcPr>
          <w:p w:rsidR="00B233D3" w:rsidRDefault="00B233D3" w:rsidP="00B233D3">
            <w:pPr>
              <w:pStyle w:val="affffff8"/>
            </w:pPr>
            <w:r>
              <w:t>Спорт</w:t>
            </w:r>
          </w:p>
        </w:tc>
        <w:tc>
          <w:tcPr>
            <w:tcW w:w="7058" w:type="dxa"/>
          </w:tcPr>
          <w:p w:rsidR="00B233D3" w:rsidRDefault="00B233D3" w:rsidP="00B233D3">
            <w:pPr>
              <w:pStyle w:val="affffff8"/>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Pr>
                  <w:rStyle w:val="affffff3"/>
                </w:rPr>
                <w:t>кодами 5.1.1 - 5.1.7</w:t>
              </w:r>
            </w:hyperlink>
          </w:p>
        </w:tc>
        <w:tc>
          <w:tcPr>
            <w:tcW w:w="851" w:type="dxa"/>
          </w:tcPr>
          <w:p w:rsidR="00B233D3" w:rsidRDefault="00B233D3" w:rsidP="00B233D3">
            <w:pPr>
              <w:pStyle w:val="affffff8"/>
              <w:jc w:val="center"/>
            </w:pPr>
            <w:r>
              <w:t>5.1</w:t>
            </w:r>
          </w:p>
        </w:tc>
      </w:tr>
      <w:tr w:rsidR="00B233D3" w:rsidRPr="003B198F" w:rsidTr="00D23908">
        <w:trPr>
          <w:trHeight w:val="375"/>
        </w:trPr>
        <w:tc>
          <w:tcPr>
            <w:tcW w:w="2127" w:type="dxa"/>
          </w:tcPr>
          <w:p w:rsidR="00B233D3" w:rsidRDefault="00B233D3" w:rsidP="00B233D3">
            <w:pPr>
              <w:pStyle w:val="affffffa"/>
            </w:pPr>
            <w:r>
              <w:t>Обеспечение спортивно-зрелищных мероприятий</w:t>
            </w:r>
          </w:p>
        </w:tc>
        <w:tc>
          <w:tcPr>
            <w:tcW w:w="7058" w:type="dxa"/>
          </w:tcPr>
          <w:p w:rsidR="00B233D3" w:rsidRDefault="00B233D3" w:rsidP="00B233D3">
            <w:pPr>
              <w:pStyle w:val="affffff8"/>
            </w:pPr>
            <w: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1" w:type="dxa"/>
          </w:tcPr>
          <w:p w:rsidR="00B233D3" w:rsidRDefault="00B233D3" w:rsidP="00B233D3">
            <w:pPr>
              <w:pStyle w:val="affffff8"/>
              <w:jc w:val="center"/>
            </w:pPr>
            <w:r>
              <w:t>5.1.1</w:t>
            </w:r>
          </w:p>
        </w:tc>
      </w:tr>
      <w:tr w:rsidR="00B233D3" w:rsidRPr="003B198F" w:rsidTr="00D23908">
        <w:trPr>
          <w:trHeight w:val="375"/>
        </w:trPr>
        <w:tc>
          <w:tcPr>
            <w:tcW w:w="2127" w:type="dxa"/>
          </w:tcPr>
          <w:p w:rsidR="00B233D3" w:rsidRDefault="00B233D3" w:rsidP="00B233D3">
            <w:pPr>
              <w:pStyle w:val="affffffa"/>
            </w:pPr>
            <w:r>
              <w:t>Обеспечение занятий спортом в помещениях</w:t>
            </w:r>
          </w:p>
        </w:tc>
        <w:tc>
          <w:tcPr>
            <w:tcW w:w="7058" w:type="dxa"/>
          </w:tcPr>
          <w:p w:rsidR="00B233D3" w:rsidRDefault="00B233D3" w:rsidP="00B233D3">
            <w:pPr>
              <w:pStyle w:val="affffff8"/>
            </w:pPr>
            <w:r>
              <w:t>Размещение спортивных клубов, спортивных залов, бассейнов, физкультурно-оздоровительных комплексов в зданиях и сооружениях</w:t>
            </w:r>
          </w:p>
        </w:tc>
        <w:tc>
          <w:tcPr>
            <w:tcW w:w="851" w:type="dxa"/>
          </w:tcPr>
          <w:p w:rsidR="00B233D3" w:rsidRDefault="00B233D3" w:rsidP="00B233D3">
            <w:pPr>
              <w:pStyle w:val="affffff8"/>
              <w:jc w:val="center"/>
            </w:pPr>
            <w:r>
              <w:t>5.1.2</w:t>
            </w:r>
          </w:p>
        </w:tc>
      </w:tr>
      <w:tr w:rsidR="00B233D3" w:rsidRPr="003B198F" w:rsidTr="00D23908">
        <w:trPr>
          <w:trHeight w:val="375"/>
        </w:trPr>
        <w:tc>
          <w:tcPr>
            <w:tcW w:w="2127" w:type="dxa"/>
          </w:tcPr>
          <w:p w:rsidR="00B233D3" w:rsidRDefault="00B233D3" w:rsidP="00B233D3">
            <w:pPr>
              <w:pStyle w:val="affffffa"/>
            </w:pPr>
            <w:r>
              <w:t>Площадки для занятий спортом</w:t>
            </w:r>
          </w:p>
        </w:tc>
        <w:tc>
          <w:tcPr>
            <w:tcW w:w="7058" w:type="dxa"/>
          </w:tcPr>
          <w:p w:rsidR="00B233D3" w:rsidRDefault="00B233D3" w:rsidP="00B233D3">
            <w:pPr>
              <w:pStyle w:val="affffff8"/>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Pr>
          <w:p w:rsidR="00B233D3" w:rsidRDefault="00B233D3" w:rsidP="00B233D3">
            <w:pPr>
              <w:pStyle w:val="affffff8"/>
              <w:jc w:val="center"/>
            </w:pPr>
            <w:r>
              <w:t>5.1.3</w:t>
            </w:r>
          </w:p>
        </w:tc>
      </w:tr>
      <w:tr w:rsidR="00B233D3" w:rsidRPr="003B198F" w:rsidTr="00D23908">
        <w:trPr>
          <w:trHeight w:val="375"/>
        </w:trPr>
        <w:tc>
          <w:tcPr>
            <w:tcW w:w="2127" w:type="dxa"/>
          </w:tcPr>
          <w:p w:rsidR="00B233D3" w:rsidRDefault="00B233D3" w:rsidP="00B233D3">
            <w:pPr>
              <w:pStyle w:val="affffffa"/>
            </w:pPr>
            <w:r>
              <w:t>Оборудованные площадки для занятий спортом</w:t>
            </w:r>
          </w:p>
        </w:tc>
        <w:tc>
          <w:tcPr>
            <w:tcW w:w="7058" w:type="dxa"/>
          </w:tcPr>
          <w:p w:rsidR="00B233D3" w:rsidRDefault="00B233D3" w:rsidP="00B233D3">
            <w:pPr>
              <w:pStyle w:val="affffff8"/>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1" w:type="dxa"/>
          </w:tcPr>
          <w:p w:rsidR="00B233D3" w:rsidRDefault="00B233D3" w:rsidP="00B233D3">
            <w:pPr>
              <w:pStyle w:val="affffff8"/>
              <w:jc w:val="center"/>
            </w:pPr>
            <w:r>
              <w:t>5.1.4</w:t>
            </w:r>
          </w:p>
        </w:tc>
      </w:tr>
      <w:tr w:rsidR="009B56F9" w:rsidRPr="009B56F9" w:rsidTr="00D23908">
        <w:trPr>
          <w:trHeight w:val="375"/>
        </w:trPr>
        <w:tc>
          <w:tcPr>
            <w:tcW w:w="2127" w:type="dxa"/>
          </w:tcPr>
          <w:p w:rsidR="009B56F9" w:rsidRPr="009B56F9" w:rsidRDefault="009B56F9" w:rsidP="009B56F9">
            <w:pPr>
              <w:rPr>
                <w:sz w:val="22"/>
                <w:szCs w:val="22"/>
              </w:rPr>
            </w:pPr>
            <w:r w:rsidRPr="009B56F9">
              <w:rPr>
                <w:sz w:val="22"/>
                <w:szCs w:val="22"/>
              </w:rPr>
              <w:t>Курортная деятельность</w:t>
            </w:r>
          </w:p>
        </w:tc>
        <w:tc>
          <w:tcPr>
            <w:tcW w:w="7058" w:type="dxa"/>
          </w:tcPr>
          <w:p w:rsidR="009B56F9" w:rsidRPr="009B56F9" w:rsidRDefault="009B56F9" w:rsidP="009B56F9">
            <w:pPr>
              <w:jc w:val="both"/>
              <w:rPr>
                <w:sz w:val="22"/>
                <w:szCs w:val="22"/>
              </w:rPr>
            </w:pPr>
            <w:r w:rsidRPr="009B56F9">
              <w:rPr>
                <w:sz w:val="22"/>
                <w:szCs w:val="22"/>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51" w:type="dxa"/>
          </w:tcPr>
          <w:p w:rsidR="009B56F9" w:rsidRPr="009B56F9" w:rsidRDefault="009B56F9" w:rsidP="009B56F9">
            <w:pPr>
              <w:jc w:val="center"/>
              <w:rPr>
                <w:sz w:val="22"/>
                <w:szCs w:val="22"/>
              </w:rPr>
            </w:pPr>
            <w:r w:rsidRPr="009B56F9">
              <w:rPr>
                <w:sz w:val="22"/>
                <w:szCs w:val="22"/>
              </w:rPr>
              <w:t>9.2</w:t>
            </w:r>
          </w:p>
        </w:tc>
      </w:tr>
      <w:tr w:rsidR="009B56F9" w:rsidRPr="009B56F9" w:rsidTr="00D23908">
        <w:trPr>
          <w:trHeight w:val="375"/>
        </w:trPr>
        <w:tc>
          <w:tcPr>
            <w:tcW w:w="2127" w:type="dxa"/>
          </w:tcPr>
          <w:p w:rsidR="009B56F9" w:rsidRPr="009B56F9" w:rsidRDefault="009B56F9" w:rsidP="009B56F9">
            <w:pPr>
              <w:rPr>
                <w:sz w:val="22"/>
                <w:szCs w:val="22"/>
              </w:rPr>
            </w:pPr>
            <w:r w:rsidRPr="009B56F9">
              <w:rPr>
                <w:sz w:val="22"/>
                <w:szCs w:val="22"/>
              </w:rPr>
              <w:t>Санаторная деятельность</w:t>
            </w:r>
          </w:p>
        </w:tc>
        <w:tc>
          <w:tcPr>
            <w:tcW w:w="7058" w:type="dxa"/>
          </w:tcPr>
          <w:p w:rsidR="009B56F9" w:rsidRPr="009B56F9" w:rsidRDefault="009B56F9" w:rsidP="009B56F9">
            <w:pPr>
              <w:jc w:val="both"/>
              <w:rPr>
                <w:sz w:val="22"/>
                <w:szCs w:val="22"/>
              </w:rPr>
            </w:pPr>
            <w:r w:rsidRPr="009B56F9">
              <w:rPr>
                <w:sz w:val="22"/>
                <w:szCs w:val="22"/>
              </w:rPr>
              <w:t>Размещение санаториев и профилакториев, обеспечивающих оказание услуги по лечению и оздоровлению населения;</w:t>
            </w:r>
          </w:p>
          <w:p w:rsidR="009B56F9" w:rsidRPr="009B56F9" w:rsidRDefault="009B56F9" w:rsidP="009B56F9">
            <w:pPr>
              <w:jc w:val="both"/>
              <w:rPr>
                <w:sz w:val="22"/>
                <w:szCs w:val="22"/>
              </w:rPr>
            </w:pPr>
            <w:r w:rsidRPr="009B56F9">
              <w:rPr>
                <w:sz w:val="22"/>
                <w:szCs w:val="22"/>
              </w:rPr>
              <w:t>обустройство лечебно-оздоровительных местностей (пляжи, бюветы, места добычи целебной грязи);</w:t>
            </w:r>
          </w:p>
          <w:p w:rsidR="009B56F9" w:rsidRPr="009B56F9" w:rsidRDefault="009B56F9" w:rsidP="009B56F9">
            <w:pPr>
              <w:jc w:val="both"/>
              <w:rPr>
                <w:sz w:val="22"/>
                <w:szCs w:val="22"/>
              </w:rPr>
            </w:pPr>
            <w:r w:rsidRPr="009B56F9">
              <w:rPr>
                <w:sz w:val="22"/>
                <w:szCs w:val="22"/>
              </w:rPr>
              <w:t>размещение лечебно-оздоровительных лагерей</w:t>
            </w:r>
          </w:p>
        </w:tc>
        <w:tc>
          <w:tcPr>
            <w:tcW w:w="851" w:type="dxa"/>
          </w:tcPr>
          <w:p w:rsidR="009B56F9" w:rsidRPr="009B56F9" w:rsidRDefault="009B56F9" w:rsidP="009B56F9">
            <w:pPr>
              <w:jc w:val="center"/>
              <w:rPr>
                <w:sz w:val="22"/>
                <w:szCs w:val="22"/>
              </w:rPr>
            </w:pPr>
            <w:r w:rsidRPr="009B56F9">
              <w:rPr>
                <w:sz w:val="22"/>
                <w:szCs w:val="22"/>
              </w:rPr>
              <w:t>9.2.1</w:t>
            </w:r>
          </w:p>
        </w:tc>
      </w:tr>
      <w:tr w:rsidR="00B233D3" w:rsidRPr="009B56F9" w:rsidTr="00D23908">
        <w:trPr>
          <w:trHeight w:val="375"/>
        </w:trPr>
        <w:tc>
          <w:tcPr>
            <w:tcW w:w="2127" w:type="dxa"/>
          </w:tcPr>
          <w:p w:rsidR="00B233D3" w:rsidRDefault="00B233D3" w:rsidP="00B233D3">
            <w:pPr>
              <w:pStyle w:val="affffff8"/>
            </w:pPr>
            <w:r>
              <w:lastRenderedPageBreak/>
              <w:t>Земельные участки (территории) общего пользования</w:t>
            </w:r>
          </w:p>
        </w:tc>
        <w:tc>
          <w:tcPr>
            <w:tcW w:w="7058" w:type="dxa"/>
          </w:tcPr>
          <w:p w:rsidR="00B233D3" w:rsidRDefault="00B233D3" w:rsidP="00B233D3">
            <w:pPr>
              <w:pStyle w:val="affffff8"/>
            </w:pPr>
            <w:r>
              <w:t>Земельные участки общего пользования.</w:t>
            </w:r>
          </w:p>
          <w:p w:rsidR="00B233D3" w:rsidRDefault="00B233D3" w:rsidP="00B233D3">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1" w:type="dxa"/>
          </w:tcPr>
          <w:p w:rsidR="00B233D3" w:rsidRDefault="00B233D3" w:rsidP="00B233D3">
            <w:pPr>
              <w:pStyle w:val="affffff8"/>
              <w:jc w:val="center"/>
            </w:pPr>
            <w:r>
              <w:t>12.0</w:t>
            </w:r>
          </w:p>
        </w:tc>
      </w:tr>
      <w:tr w:rsidR="00B233D3" w:rsidRPr="009B56F9" w:rsidTr="00D23908">
        <w:trPr>
          <w:trHeight w:val="375"/>
        </w:trPr>
        <w:tc>
          <w:tcPr>
            <w:tcW w:w="2127" w:type="dxa"/>
          </w:tcPr>
          <w:p w:rsidR="00B233D3" w:rsidRDefault="00B233D3" w:rsidP="00B233D3">
            <w:pPr>
              <w:pStyle w:val="affffffa"/>
            </w:pPr>
            <w:r>
              <w:t>Улично-дорожная сеть</w:t>
            </w:r>
          </w:p>
        </w:tc>
        <w:tc>
          <w:tcPr>
            <w:tcW w:w="7058" w:type="dxa"/>
          </w:tcPr>
          <w:p w:rsidR="00B233D3" w:rsidRDefault="00B233D3" w:rsidP="00B233D3">
            <w:pPr>
              <w:pStyle w:val="affffff8"/>
            </w:pPr>
            <w: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233D3" w:rsidRDefault="00B233D3" w:rsidP="00B233D3">
            <w:pPr>
              <w:pStyle w:val="affffff8"/>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3"/>
                </w:rPr>
                <w:t>кодами 2.7.1</w:t>
              </w:r>
            </w:hyperlink>
            <w:r>
              <w:t xml:space="preserve">, </w:t>
            </w:r>
            <w:hyperlink w:anchor="sub_1049" w:history="1">
              <w:r>
                <w:rPr>
                  <w:rStyle w:val="affffff3"/>
                </w:rPr>
                <w:t>4.9</w:t>
              </w:r>
            </w:hyperlink>
            <w:r>
              <w:t xml:space="preserve">, </w:t>
            </w:r>
            <w:hyperlink w:anchor="sub_1723" w:history="1">
              <w:r>
                <w:rPr>
                  <w:rStyle w:val="affffff3"/>
                </w:rPr>
                <w:t>7.2.3</w:t>
              </w:r>
            </w:hyperlink>
            <w:r>
              <w:t>, а также некапитальных сооружений, предназначенных для охраны транспортных средств</w:t>
            </w:r>
          </w:p>
        </w:tc>
        <w:tc>
          <w:tcPr>
            <w:tcW w:w="851" w:type="dxa"/>
          </w:tcPr>
          <w:p w:rsidR="00B233D3" w:rsidRDefault="00B233D3" w:rsidP="00B233D3">
            <w:pPr>
              <w:pStyle w:val="affffff8"/>
              <w:jc w:val="center"/>
            </w:pPr>
            <w:r>
              <w:t>12.0.1</w:t>
            </w:r>
          </w:p>
        </w:tc>
      </w:tr>
      <w:tr w:rsidR="00B233D3" w:rsidRPr="009B56F9" w:rsidTr="00D23908">
        <w:trPr>
          <w:trHeight w:val="375"/>
        </w:trPr>
        <w:tc>
          <w:tcPr>
            <w:tcW w:w="2127" w:type="dxa"/>
          </w:tcPr>
          <w:p w:rsidR="00B233D3" w:rsidRDefault="00B233D3" w:rsidP="00B233D3">
            <w:pPr>
              <w:pStyle w:val="affffffa"/>
            </w:pPr>
            <w:r>
              <w:t>Благоустройство территории</w:t>
            </w:r>
          </w:p>
        </w:tc>
        <w:tc>
          <w:tcPr>
            <w:tcW w:w="7058" w:type="dxa"/>
          </w:tcPr>
          <w:p w:rsidR="00B233D3" w:rsidRDefault="00B233D3" w:rsidP="00B233D3">
            <w:pPr>
              <w:pStyle w:val="affffff8"/>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Pr>
          <w:p w:rsidR="00B233D3" w:rsidRDefault="00B233D3" w:rsidP="00B233D3">
            <w:pPr>
              <w:pStyle w:val="affffff8"/>
              <w:jc w:val="center"/>
            </w:pPr>
            <w:r>
              <w:t>12.0.2</w:t>
            </w:r>
          </w:p>
        </w:tc>
      </w:tr>
      <w:tr w:rsidR="00F65B93" w:rsidRPr="003B198F" w:rsidTr="00D23908">
        <w:trPr>
          <w:trHeight w:val="375"/>
        </w:trPr>
        <w:tc>
          <w:tcPr>
            <w:tcW w:w="10036" w:type="dxa"/>
            <w:gridSpan w:val="3"/>
            <w:vAlign w:val="bottom"/>
          </w:tcPr>
          <w:p w:rsidR="00F65B93" w:rsidRPr="003B198F" w:rsidRDefault="00F65B93" w:rsidP="00F65B93">
            <w:pPr>
              <w:jc w:val="center"/>
              <w:rPr>
                <w:b/>
                <w:sz w:val="22"/>
                <w:szCs w:val="22"/>
              </w:rPr>
            </w:pPr>
            <w:r w:rsidRPr="003B198F">
              <w:rPr>
                <w:b/>
                <w:sz w:val="22"/>
                <w:szCs w:val="22"/>
              </w:rPr>
              <w:t xml:space="preserve">Вспомогательные виды разрешенного использования </w:t>
            </w:r>
          </w:p>
        </w:tc>
      </w:tr>
      <w:tr w:rsidR="00F65B93" w:rsidRPr="003B198F" w:rsidTr="00F65B93">
        <w:trPr>
          <w:trHeight w:val="375"/>
        </w:trPr>
        <w:tc>
          <w:tcPr>
            <w:tcW w:w="2127" w:type="dxa"/>
            <w:vAlign w:val="center"/>
          </w:tcPr>
          <w:p w:rsidR="00F65B93" w:rsidRPr="003B198F" w:rsidRDefault="00F65B93" w:rsidP="00F65B93">
            <w:pPr>
              <w:rPr>
                <w:sz w:val="22"/>
                <w:szCs w:val="22"/>
              </w:rPr>
            </w:pPr>
            <w:r w:rsidRPr="003B198F">
              <w:rPr>
                <w:sz w:val="22"/>
                <w:szCs w:val="22"/>
              </w:rPr>
              <w:t>Коммунальное</w:t>
            </w:r>
          </w:p>
          <w:p w:rsidR="00F65B93" w:rsidRPr="003B198F" w:rsidRDefault="00F65B93" w:rsidP="00F65B93">
            <w:pPr>
              <w:rPr>
                <w:sz w:val="22"/>
                <w:szCs w:val="22"/>
              </w:rPr>
            </w:pPr>
            <w:r w:rsidRPr="003B198F">
              <w:rPr>
                <w:sz w:val="22"/>
                <w:szCs w:val="22"/>
              </w:rPr>
              <w:t>обслуживание</w:t>
            </w:r>
          </w:p>
        </w:tc>
        <w:tc>
          <w:tcPr>
            <w:tcW w:w="7058" w:type="dxa"/>
          </w:tcPr>
          <w:p w:rsidR="00F65B93" w:rsidRPr="003B198F" w:rsidRDefault="00F65B93" w:rsidP="00F65B93">
            <w:pPr>
              <w:spacing w:line="298" w:lineRule="atLeast"/>
              <w:textAlignment w:val="baseline"/>
              <w:rPr>
                <w:sz w:val="22"/>
                <w:szCs w:val="22"/>
              </w:rPr>
            </w:pPr>
            <w:r w:rsidRPr="003B198F">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1" w:type="dxa"/>
          </w:tcPr>
          <w:p w:rsidR="00F65B93" w:rsidRPr="003B198F" w:rsidRDefault="00F65B93" w:rsidP="00F65B93">
            <w:pPr>
              <w:jc w:val="center"/>
              <w:rPr>
                <w:sz w:val="22"/>
                <w:szCs w:val="22"/>
              </w:rPr>
            </w:pPr>
            <w:r w:rsidRPr="003B198F">
              <w:rPr>
                <w:sz w:val="22"/>
                <w:szCs w:val="22"/>
              </w:rPr>
              <w:t>3.1</w:t>
            </w:r>
          </w:p>
        </w:tc>
      </w:tr>
      <w:tr w:rsidR="00F65B93" w:rsidRPr="003B198F" w:rsidTr="00D23908">
        <w:trPr>
          <w:trHeight w:val="375"/>
        </w:trPr>
        <w:tc>
          <w:tcPr>
            <w:tcW w:w="10036" w:type="dxa"/>
            <w:gridSpan w:val="3"/>
            <w:vAlign w:val="bottom"/>
          </w:tcPr>
          <w:p w:rsidR="00F65B93" w:rsidRPr="003B198F" w:rsidRDefault="00F65B93" w:rsidP="00D23908">
            <w:pPr>
              <w:jc w:val="center"/>
              <w:rPr>
                <w:b/>
                <w:sz w:val="22"/>
                <w:szCs w:val="22"/>
              </w:rPr>
            </w:pPr>
            <w:r w:rsidRPr="003B198F">
              <w:rPr>
                <w:b/>
                <w:sz w:val="22"/>
                <w:szCs w:val="22"/>
              </w:rPr>
              <w:t>Условно разрешенные виды разрешенного использования</w:t>
            </w:r>
          </w:p>
        </w:tc>
      </w:tr>
      <w:tr w:rsidR="00F65B93" w:rsidRPr="003B198F" w:rsidTr="00D23908">
        <w:trPr>
          <w:trHeight w:val="375"/>
        </w:trPr>
        <w:tc>
          <w:tcPr>
            <w:tcW w:w="2127" w:type="dxa"/>
            <w:vAlign w:val="center"/>
          </w:tcPr>
          <w:p w:rsidR="00F65B93" w:rsidRPr="003B198F" w:rsidRDefault="00F65B93" w:rsidP="00F65B93">
            <w:pPr>
              <w:rPr>
                <w:sz w:val="22"/>
                <w:szCs w:val="22"/>
              </w:rPr>
            </w:pPr>
            <w:r w:rsidRPr="003B198F">
              <w:rPr>
                <w:sz w:val="22"/>
                <w:szCs w:val="22"/>
              </w:rPr>
              <w:t>Магазины</w:t>
            </w:r>
          </w:p>
        </w:tc>
        <w:tc>
          <w:tcPr>
            <w:tcW w:w="7058" w:type="dxa"/>
          </w:tcPr>
          <w:p w:rsidR="00F65B93" w:rsidRPr="003B198F" w:rsidRDefault="00F65B93" w:rsidP="00F65B93">
            <w:pPr>
              <w:spacing w:line="166" w:lineRule="atLeast"/>
              <w:ind w:left="-57" w:right="-57"/>
              <w:jc w:val="both"/>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200 кв. м</w:t>
            </w:r>
          </w:p>
        </w:tc>
        <w:tc>
          <w:tcPr>
            <w:tcW w:w="851" w:type="dxa"/>
          </w:tcPr>
          <w:p w:rsidR="00F65B93" w:rsidRPr="003B198F" w:rsidRDefault="00F65B93" w:rsidP="00F65B93">
            <w:pPr>
              <w:jc w:val="center"/>
              <w:rPr>
                <w:sz w:val="22"/>
                <w:szCs w:val="22"/>
              </w:rPr>
            </w:pPr>
          </w:p>
          <w:p w:rsidR="00F65B93" w:rsidRPr="003B198F" w:rsidRDefault="00F65B93" w:rsidP="00F65B93">
            <w:pPr>
              <w:jc w:val="center"/>
              <w:rPr>
                <w:sz w:val="22"/>
                <w:szCs w:val="22"/>
              </w:rPr>
            </w:pPr>
            <w:r w:rsidRPr="003B198F">
              <w:rPr>
                <w:sz w:val="22"/>
                <w:szCs w:val="22"/>
              </w:rPr>
              <w:t>4.4</w:t>
            </w:r>
          </w:p>
        </w:tc>
      </w:tr>
      <w:tr w:rsidR="00F65B93" w:rsidRPr="003B198F" w:rsidTr="00D23908">
        <w:trPr>
          <w:trHeight w:val="375"/>
        </w:trPr>
        <w:tc>
          <w:tcPr>
            <w:tcW w:w="2127" w:type="dxa"/>
            <w:vAlign w:val="center"/>
          </w:tcPr>
          <w:p w:rsidR="00F65B93" w:rsidRPr="003B198F" w:rsidRDefault="00F65B93" w:rsidP="00F65B93">
            <w:pPr>
              <w:rPr>
                <w:sz w:val="22"/>
                <w:szCs w:val="22"/>
              </w:rPr>
            </w:pPr>
            <w:r w:rsidRPr="003B198F">
              <w:rPr>
                <w:sz w:val="22"/>
                <w:szCs w:val="22"/>
              </w:rPr>
              <w:t>Общественное питание</w:t>
            </w:r>
          </w:p>
        </w:tc>
        <w:tc>
          <w:tcPr>
            <w:tcW w:w="7058" w:type="dxa"/>
          </w:tcPr>
          <w:p w:rsidR="00F65B93" w:rsidRPr="003B198F" w:rsidRDefault="00F65B93" w:rsidP="00F65B93">
            <w:pPr>
              <w:jc w:val="both"/>
              <w:rPr>
                <w:sz w:val="22"/>
                <w:szCs w:val="22"/>
              </w:rPr>
            </w:pPr>
            <w:r w:rsidRPr="003B198F">
              <w:rPr>
                <w:sz w:val="22"/>
                <w:szCs w:val="22"/>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51" w:type="dxa"/>
          </w:tcPr>
          <w:p w:rsidR="00F65B93" w:rsidRPr="003B198F" w:rsidRDefault="00F65B93" w:rsidP="00F65B93">
            <w:pPr>
              <w:jc w:val="center"/>
              <w:rPr>
                <w:sz w:val="22"/>
                <w:szCs w:val="22"/>
              </w:rPr>
            </w:pPr>
          </w:p>
          <w:p w:rsidR="00F65B93" w:rsidRPr="003B198F" w:rsidRDefault="00F65B93" w:rsidP="00F65B93">
            <w:pPr>
              <w:jc w:val="center"/>
              <w:rPr>
                <w:sz w:val="22"/>
                <w:szCs w:val="22"/>
              </w:rPr>
            </w:pPr>
            <w:r w:rsidRPr="003B198F">
              <w:rPr>
                <w:sz w:val="22"/>
                <w:szCs w:val="22"/>
              </w:rPr>
              <w:t>4.6</w:t>
            </w:r>
          </w:p>
        </w:tc>
      </w:tr>
      <w:tr w:rsidR="00B233D3" w:rsidRPr="003B198F" w:rsidTr="00D23908">
        <w:trPr>
          <w:trHeight w:val="375"/>
        </w:trPr>
        <w:tc>
          <w:tcPr>
            <w:tcW w:w="2127" w:type="dxa"/>
          </w:tcPr>
          <w:p w:rsidR="00B233D3" w:rsidRDefault="00B233D3" w:rsidP="00B233D3">
            <w:pPr>
              <w:pStyle w:val="affffffa"/>
            </w:pPr>
            <w:r>
              <w:t>Развлекательные мероприятия</w:t>
            </w:r>
          </w:p>
        </w:tc>
        <w:tc>
          <w:tcPr>
            <w:tcW w:w="7058" w:type="dxa"/>
          </w:tcPr>
          <w:p w:rsidR="00B233D3" w:rsidRDefault="00B233D3" w:rsidP="00B233D3">
            <w:pPr>
              <w:pStyle w:val="affffff8"/>
            </w:pPr>
            <w: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851" w:type="dxa"/>
          </w:tcPr>
          <w:p w:rsidR="00B233D3" w:rsidRDefault="00B233D3" w:rsidP="00B233D3">
            <w:pPr>
              <w:pStyle w:val="affffff8"/>
              <w:jc w:val="center"/>
            </w:pPr>
            <w:r>
              <w:t>4.8.1</w:t>
            </w:r>
          </w:p>
        </w:tc>
      </w:tr>
      <w:tr w:rsidR="00F65B93" w:rsidRPr="003B198F" w:rsidTr="00D23908">
        <w:trPr>
          <w:trHeight w:val="375"/>
        </w:trPr>
        <w:tc>
          <w:tcPr>
            <w:tcW w:w="2127" w:type="dxa"/>
          </w:tcPr>
          <w:p w:rsidR="00F65B93" w:rsidRDefault="00F65B93" w:rsidP="00F65B93">
            <w:pPr>
              <w:pStyle w:val="affffff8"/>
            </w:pPr>
            <w:r>
              <w:t>Выставочно-ярмарочная деятельность</w:t>
            </w:r>
          </w:p>
        </w:tc>
        <w:tc>
          <w:tcPr>
            <w:tcW w:w="7058" w:type="dxa"/>
          </w:tcPr>
          <w:p w:rsidR="00F65B93" w:rsidRDefault="00F65B93" w:rsidP="00F65B93">
            <w:pPr>
              <w:pStyle w:val="affffff8"/>
            </w:pPr>
            <w: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1" w:type="dxa"/>
          </w:tcPr>
          <w:p w:rsidR="00F65B93" w:rsidRDefault="00F65B93" w:rsidP="00F65B93">
            <w:pPr>
              <w:pStyle w:val="affffff8"/>
              <w:jc w:val="center"/>
            </w:pPr>
            <w:r>
              <w:t>4.10</w:t>
            </w:r>
          </w:p>
        </w:tc>
      </w:tr>
    </w:tbl>
    <w:p w:rsidR="00F65B93" w:rsidRDefault="00F65B93" w:rsidP="00F65B93">
      <w:pPr>
        <w:widowControl w:val="0"/>
        <w:autoSpaceDE w:val="0"/>
        <w:autoSpaceDN w:val="0"/>
        <w:adjustRightInd w:val="0"/>
        <w:ind w:firstLine="709"/>
        <w:contextualSpacing/>
        <w:jc w:val="both"/>
        <w:rPr>
          <w:b/>
        </w:rPr>
      </w:pPr>
      <w:r w:rsidRPr="003B198F">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F65B93" w:rsidRDefault="00F65B93" w:rsidP="00F65B93">
      <w:pPr>
        <w:widowControl w:val="0"/>
        <w:autoSpaceDE w:val="0"/>
        <w:autoSpaceDN w:val="0"/>
        <w:adjustRightInd w:val="0"/>
        <w:ind w:firstLine="709"/>
        <w:contextualSpacing/>
        <w:jc w:val="both"/>
        <w:rPr>
          <w:b/>
        </w:rPr>
      </w:pPr>
    </w:p>
    <w:p w:rsidR="00F65B93" w:rsidRDefault="00F65B93" w:rsidP="00F65B93">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rPr>
          <w:u w:val="single"/>
        </w:rPr>
      </w:pPr>
    </w:p>
    <w:p w:rsidR="00F65B93" w:rsidRDefault="00F65B93" w:rsidP="00F65B93">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pPr>
    </w:p>
    <w:p w:rsidR="00F65B93" w:rsidRDefault="00F65B93" w:rsidP="00F65B93">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pPr>
    </w:p>
    <w:p w:rsidR="00F65B93" w:rsidRDefault="00F65B93" w:rsidP="00F65B93">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Pr="00151B1B" w:rsidRDefault="00F65B93" w:rsidP="00F65B93">
      <w:pPr>
        <w:widowControl w:val="0"/>
        <w:autoSpaceDE w:val="0"/>
        <w:autoSpaceDN w:val="0"/>
        <w:adjustRightInd w:val="0"/>
        <w:ind w:firstLine="709"/>
        <w:contextualSpacing/>
        <w:jc w:val="both"/>
        <w:rPr>
          <w:b/>
          <w:i/>
          <w:u w:val="single"/>
        </w:rPr>
      </w:pPr>
    </w:p>
    <w:p w:rsidR="00F65B93" w:rsidRDefault="00F65B93" w:rsidP="00F65B93">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9B56F9" w:rsidRDefault="009B56F9" w:rsidP="00F65B93">
      <w:pPr>
        <w:widowControl w:val="0"/>
        <w:autoSpaceDE w:val="0"/>
        <w:autoSpaceDN w:val="0"/>
        <w:adjustRightInd w:val="0"/>
        <w:ind w:firstLine="709"/>
        <w:contextualSpacing/>
        <w:jc w:val="both"/>
        <w:rPr>
          <w:b/>
          <w:i/>
          <w:u w:val="single"/>
        </w:rPr>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986F6A" w:rsidRPr="003B198F" w:rsidRDefault="00B62F87" w:rsidP="00986F6A">
      <w:pPr>
        <w:pStyle w:val="40"/>
        <w:numPr>
          <w:ilvl w:val="0"/>
          <w:numId w:val="0"/>
        </w:numPr>
        <w:ind w:left="360"/>
      </w:pPr>
      <w:r>
        <w:t>2</w:t>
      </w:r>
      <w:r w:rsidR="00986F6A" w:rsidRPr="003B198F">
        <w:t xml:space="preserve">. </w:t>
      </w:r>
      <w:r w:rsidR="00986F6A">
        <w:t>Р</w:t>
      </w:r>
      <w:r w:rsidR="00B233D3">
        <w:t>4</w:t>
      </w:r>
      <w:r w:rsidR="00986F6A" w:rsidRPr="003B198F">
        <w:t xml:space="preserve"> – </w:t>
      </w:r>
      <w:r w:rsidR="00B233D3">
        <w:t>Лесопарковая зона</w:t>
      </w:r>
      <w:r w:rsidR="00986F6A" w:rsidRPr="003B198F">
        <w:t>.</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7"/>
        <w:gridCol w:w="7058"/>
        <w:gridCol w:w="851"/>
      </w:tblGrid>
      <w:tr w:rsidR="00986F6A" w:rsidRPr="003B198F" w:rsidTr="009B2184">
        <w:trPr>
          <w:trHeight w:val="540"/>
        </w:trPr>
        <w:tc>
          <w:tcPr>
            <w:tcW w:w="2127" w:type="dxa"/>
          </w:tcPr>
          <w:p w:rsidR="00986F6A" w:rsidRPr="003B198F" w:rsidRDefault="00986F6A" w:rsidP="009B2184">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tcPr>
          <w:p w:rsidR="00986F6A" w:rsidRPr="003B198F" w:rsidRDefault="00986F6A" w:rsidP="009B2184">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tcPr>
          <w:p w:rsidR="00986F6A" w:rsidRPr="003B198F" w:rsidRDefault="00986F6A" w:rsidP="009B2184">
            <w:pPr>
              <w:widowControl w:val="0"/>
              <w:autoSpaceDE w:val="0"/>
              <w:autoSpaceDN w:val="0"/>
              <w:adjustRightInd w:val="0"/>
              <w:jc w:val="center"/>
              <w:rPr>
                <w:b/>
                <w:sz w:val="22"/>
                <w:szCs w:val="22"/>
              </w:rPr>
            </w:pPr>
            <w:r w:rsidRPr="003B198F">
              <w:rPr>
                <w:b/>
                <w:sz w:val="22"/>
                <w:szCs w:val="22"/>
              </w:rPr>
              <w:t>Код</w:t>
            </w:r>
          </w:p>
        </w:tc>
      </w:tr>
      <w:tr w:rsidR="00986F6A" w:rsidRPr="003B198F" w:rsidTr="009B2184">
        <w:trPr>
          <w:trHeight w:val="300"/>
        </w:trPr>
        <w:tc>
          <w:tcPr>
            <w:tcW w:w="10036" w:type="dxa"/>
            <w:gridSpan w:val="3"/>
          </w:tcPr>
          <w:p w:rsidR="00986F6A" w:rsidRPr="003B198F" w:rsidRDefault="00986F6A" w:rsidP="009B2184">
            <w:pPr>
              <w:jc w:val="center"/>
              <w:rPr>
                <w:b/>
                <w:sz w:val="22"/>
                <w:szCs w:val="22"/>
              </w:rPr>
            </w:pPr>
            <w:r w:rsidRPr="003B198F">
              <w:rPr>
                <w:b/>
                <w:sz w:val="22"/>
                <w:szCs w:val="22"/>
              </w:rPr>
              <w:t>Основные виды разрешенного использования</w:t>
            </w:r>
          </w:p>
        </w:tc>
      </w:tr>
      <w:tr w:rsidR="00B233D3" w:rsidRPr="003B198F" w:rsidTr="009B2184">
        <w:trPr>
          <w:trHeight w:val="375"/>
        </w:trPr>
        <w:tc>
          <w:tcPr>
            <w:tcW w:w="2127" w:type="dxa"/>
          </w:tcPr>
          <w:p w:rsidR="00B233D3" w:rsidRDefault="00B233D3" w:rsidP="00B233D3">
            <w:pPr>
              <w:pStyle w:val="affffff8"/>
            </w:pPr>
            <w:bookmarkStart w:id="347" w:name="sub_1052"/>
            <w:r>
              <w:t>Природно-познавательный туризм</w:t>
            </w:r>
            <w:bookmarkEnd w:id="347"/>
          </w:p>
        </w:tc>
        <w:tc>
          <w:tcPr>
            <w:tcW w:w="7058" w:type="dxa"/>
          </w:tcPr>
          <w:p w:rsidR="00B233D3" w:rsidRDefault="00B233D3" w:rsidP="00B233D3">
            <w:pPr>
              <w:pStyle w:val="affffff8"/>
            </w:pPr>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B233D3" w:rsidRDefault="00B233D3" w:rsidP="00B233D3">
            <w:pPr>
              <w:pStyle w:val="affffff8"/>
            </w:pPr>
            <w:r>
              <w:t>осуществление необходимых природоохранных и природовосстановительных мероприятий</w:t>
            </w:r>
          </w:p>
        </w:tc>
        <w:tc>
          <w:tcPr>
            <w:tcW w:w="851" w:type="dxa"/>
          </w:tcPr>
          <w:p w:rsidR="00B233D3" w:rsidRDefault="00B233D3" w:rsidP="00B233D3">
            <w:pPr>
              <w:pStyle w:val="affffff8"/>
              <w:jc w:val="center"/>
            </w:pPr>
            <w:r>
              <w:t>5.2</w:t>
            </w:r>
          </w:p>
        </w:tc>
      </w:tr>
      <w:tr w:rsidR="00B233D3" w:rsidRPr="003B198F" w:rsidTr="009B2184">
        <w:trPr>
          <w:trHeight w:val="375"/>
        </w:trPr>
        <w:tc>
          <w:tcPr>
            <w:tcW w:w="2127" w:type="dxa"/>
          </w:tcPr>
          <w:p w:rsidR="00B233D3" w:rsidRDefault="00B233D3" w:rsidP="00B233D3">
            <w:pPr>
              <w:pStyle w:val="affffff8"/>
            </w:pPr>
            <w:bookmarkStart w:id="348" w:name="sub_10521"/>
            <w:r>
              <w:t>Туристическое обслуживание</w:t>
            </w:r>
            <w:bookmarkEnd w:id="348"/>
          </w:p>
        </w:tc>
        <w:tc>
          <w:tcPr>
            <w:tcW w:w="7058" w:type="dxa"/>
          </w:tcPr>
          <w:p w:rsidR="00B233D3" w:rsidRDefault="00B233D3" w:rsidP="00B233D3">
            <w:pPr>
              <w:pStyle w:val="affffff8"/>
            </w:pPr>
            <w: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851" w:type="dxa"/>
          </w:tcPr>
          <w:p w:rsidR="00B233D3" w:rsidRDefault="00B233D3" w:rsidP="00B233D3">
            <w:pPr>
              <w:pStyle w:val="affffff8"/>
              <w:jc w:val="center"/>
            </w:pPr>
            <w:r>
              <w:t>5.2.1</w:t>
            </w:r>
          </w:p>
        </w:tc>
      </w:tr>
      <w:tr w:rsidR="00B233D3" w:rsidRPr="003B198F" w:rsidTr="009B2184">
        <w:trPr>
          <w:trHeight w:val="375"/>
        </w:trPr>
        <w:tc>
          <w:tcPr>
            <w:tcW w:w="2127" w:type="dxa"/>
          </w:tcPr>
          <w:p w:rsidR="00B233D3" w:rsidRDefault="00B233D3" w:rsidP="00B233D3">
            <w:pPr>
              <w:pStyle w:val="affffff8"/>
            </w:pPr>
            <w:bookmarkStart w:id="349" w:name="sub_1053"/>
            <w:r>
              <w:t>Охота и рыбалка</w:t>
            </w:r>
            <w:bookmarkEnd w:id="349"/>
          </w:p>
        </w:tc>
        <w:tc>
          <w:tcPr>
            <w:tcW w:w="7058" w:type="dxa"/>
          </w:tcPr>
          <w:p w:rsidR="00B233D3" w:rsidRDefault="00B233D3" w:rsidP="00B233D3">
            <w:pPr>
              <w:pStyle w:val="affffff8"/>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1" w:type="dxa"/>
          </w:tcPr>
          <w:p w:rsidR="00B233D3" w:rsidRDefault="00B233D3" w:rsidP="00B233D3">
            <w:pPr>
              <w:pStyle w:val="affffff8"/>
              <w:jc w:val="center"/>
            </w:pPr>
            <w:r>
              <w:t>5.3</w:t>
            </w:r>
          </w:p>
        </w:tc>
      </w:tr>
      <w:tr w:rsidR="00986F6A" w:rsidRPr="003B198F" w:rsidTr="009B2184">
        <w:trPr>
          <w:trHeight w:val="375"/>
        </w:trPr>
        <w:tc>
          <w:tcPr>
            <w:tcW w:w="2127" w:type="dxa"/>
          </w:tcPr>
          <w:p w:rsidR="00986F6A" w:rsidRDefault="00986F6A" w:rsidP="009B2184">
            <w:pPr>
              <w:pStyle w:val="affffff8"/>
            </w:pPr>
            <w:r>
              <w:t>Поля для гольфа или конных прогулок</w:t>
            </w:r>
          </w:p>
        </w:tc>
        <w:tc>
          <w:tcPr>
            <w:tcW w:w="7058" w:type="dxa"/>
          </w:tcPr>
          <w:p w:rsidR="00986F6A" w:rsidRDefault="00986F6A" w:rsidP="009B2184">
            <w:pPr>
              <w:pStyle w:val="affffff8"/>
            </w:pPr>
            <w: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851" w:type="dxa"/>
          </w:tcPr>
          <w:p w:rsidR="00986F6A" w:rsidRDefault="00986F6A" w:rsidP="009B2184">
            <w:pPr>
              <w:pStyle w:val="affffff8"/>
              <w:jc w:val="center"/>
            </w:pPr>
            <w:r>
              <w:t>5.5</w:t>
            </w:r>
          </w:p>
        </w:tc>
      </w:tr>
      <w:tr w:rsidR="00B233D3" w:rsidRPr="003B198F" w:rsidTr="009B2184">
        <w:trPr>
          <w:trHeight w:val="375"/>
        </w:trPr>
        <w:tc>
          <w:tcPr>
            <w:tcW w:w="2127" w:type="dxa"/>
          </w:tcPr>
          <w:p w:rsidR="00B233D3" w:rsidRDefault="00B233D3" w:rsidP="00B233D3">
            <w:pPr>
              <w:pStyle w:val="affffff8"/>
            </w:pPr>
            <w:bookmarkStart w:id="350" w:name="sub_1091"/>
            <w:r>
              <w:t xml:space="preserve">Охрана </w:t>
            </w:r>
            <w:r>
              <w:lastRenderedPageBreak/>
              <w:t>природных территорий</w:t>
            </w:r>
            <w:bookmarkEnd w:id="350"/>
          </w:p>
        </w:tc>
        <w:tc>
          <w:tcPr>
            <w:tcW w:w="7058" w:type="dxa"/>
          </w:tcPr>
          <w:p w:rsidR="00B233D3" w:rsidRDefault="00B233D3" w:rsidP="00B233D3">
            <w:pPr>
              <w:pStyle w:val="affffff8"/>
            </w:pPr>
            <w:r>
              <w:lastRenderedPageBreak/>
              <w:t xml:space="preserve">Сохранение отдельных естественных качеств окружающей </w:t>
            </w:r>
            <w:r>
              <w:lastRenderedPageBreak/>
              <w:t>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51" w:type="dxa"/>
          </w:tcPr>
          <w:p w:rsidR="00B233D3" w:rsidRDefault="00B233D3" w:rsidP="00B233D3">
            <w:pPr>
              <w:pStyle w:val="affffff8"/>
              <w:jc w:val="center"/>
            </w:pPr>
            <w:r>
              <w:lastRenderedPageBreak/>
              <w:t>9.1</w:t>
            </w:r>
          </w:p>
        </w:tc>
      </w:tr>
      <w:tr w:rsidR="00986F6A" w:rsidRPr="003B198F" w:rsidTr="009B2184">
        <w:trPr>
          <w:trHeight w:val="375"/>
        </w:trPr>
        <w:tc>
          <w:tcPr>
            <w:tcW w:w="2127" w:type="dxa"/>
          </w:tcPr>
          <w:p w:rsidR="00986F6A" w:rsidRDefault="00986F6A" w:rsidP="009B2184">
            <w:pPr>
              <w:pStyle w:val="affffff8"/>
            </w:pPr>
            <w:r>
              <w:lastRenderedPageBreak/>
              <w:t>Курортная деятельность</w:t>
            </w:r>
          </w:p>
        </w:tc>
        <w:tc>
          <w:tcPr>
            <w:tcW w:w="7058" w:type="dxa"/>
          </w:tcPr>
          <w:p w:rsidR="00986F6A" w:rsidRDefault="00986F6A" w:rsidP="009B2184">
            <w:pPr>
              <w:pStyle w:val="affffff8"/>
            </w:pPr>
            <w: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51" w:type="dxa"/>
          </w:tcPr>
          <w:p w:rsidR="00986F6A" w:rsidRDefault="00986F6A" w:rsidP="009B2184">
            <w:pPr>
              <w:pStyle w:val="affffff8"/>
              <w:jc w:val="center"/>
            </w:pPr>
            <w:r>
              <w:t>9.2</w:t>
            </w:r>
          </w:p>
        </w:tc>
      </w:tr>
      <w:tr w:rsidR="00986F6A" w:rsidRPr="003B198F" w:rsidTr="009B2184">
        <w:trPr>
          <w:trHeight w:val="375"/>
        </w:trPr>
        <w:tc>
          <w:tcPr>
            <w:tcW w:w="2127" w:type="dxa"/>
          </w:tcPr>
          <w:p w:rsidR="00986F6A" w:rsidRDefault="00986F6A" w:rsidP="009B2184">
            <w:pPr>
              <w:pStyle w:val="affffff8"/>
            </w:pPr>
            <w:r>
              <w:t>Санаторная деятельность</w:t>
            </w:r>
          </w:p>
        </w:tc>
        <w:tc>
          <w:tcPr>
            <w:tcW w:w="7058" w:type="dxa"/>
          </w:tcPr>
          <w:p w:rsidR="00986F6A" w:rsidRDefault="00986F6A" w:rsidP="009B2184">
            <w:pPr>
              <w:pStyle w:val="affffff8"/>
            </w:pPr>
            <w:r>
              <w:t>Размещение санаториев и профилакториев, обеспечивающих оказание услуги по лечению и оздоровлению населения;</w:t>
            </w:r>
          </w:p>
          <w:p w:rsidR="00986F6A" w:rsidRDefault="00986F6A" w:rsidP="009B2184">
            <w:pPr>
              <w:pStyle w:val="affffff8"/>
            </w:pPr>
            <w:r>
              <w:t>обустройство лечебно-оздоровительных местностей (пляжи, бюветы, места добычи целебной грязи);</w:t>
            </w:r>
          </w:p>
          <w:p w:rsidR="00986F6A" w:rsidRDefault="00986F6A" w:rsidP="009B2184">
            <w:pPr>
              <w:pStyle w:val="affffff8"/>
            </w:pPr>
            <w:r>
              <w:t>размещение лечебно-оздоровительных лагерей</w:t>
            </w:r>
          </w:p>
        </w:tc>
        <w:tc>
          <w:tcPr>
            <w:tcW w:w="851" w:type="dxa"/>
          </w:tcPr>
          <w:p w:rsidR="00986F6A" w:rsidRDefault="00986F6A" w:rsidP="009B2184">
            <w:pPr>
              <w:pStyle w:val="affffff8"/>
              <w:jc w:val="center"/>
            </w:pPr>
            <w:r>
              <w:t>9.2.1</w:t>
            </w:r>
          </w:p>
        </w:tc>
      </w:tr>
      <w:tr w:rsidR="008E08E2" w:rsidRPr="003B198F" w:rsidTr="009B2184">
        <w:trPr>
          <w:trHeight w:val="375"/>
        </w:trPr>
        <w:tc>
          <w:tcPr>
            <w:tcW w:w="2127" w:type="dxa"/>
          </w:tcPr>
          <w:p w:rsidR="008E08E2" w:rsidRDefault="008E08E2" w:rsidP="008E08E2">
            <w:pPr>
              <w:pStyle w:val="affffff8"/>
            </w:pPr>
            <w:r>
              <w:t>Земельные участки (территории) общего пользования</w:t>
            </w:r>
          </w:p>
        </w:tc>
        <w:tc>
          <w:tcPr>
            <w:tcW w:w="7058" w:type="dxa"/>
          </w:tcPr>
          <w:p w:rsidR="008E08E2" w:rsidRDefault="008E08E2" w:rsidP="008E08E2">
            <w:pPr>
              <w:pStyle w:val="affffff8"/>
            </w:pPr>
            <w:r>
              <w:t>Земельные участки общего пользования.</w:t>
            </w:r>
          </w:p>
          <w:p w:rsidR="008E08E2" w:rsidRDefault="008E08E2" w:rsidP="008E08E2">
            <w:pPr>
              <w:pStyle w:val="affffff8"/>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3"/>
                </w:rPr>
                <w:t>кодами 12.0.1 - 12.0.2</w:t>
              </w:r>
            </w:hyperlink>
          </w:p>
        </w:tc>
        <w:tc>
          <w:tcPr>
            <w:tcW w:w="851" w:type="dxa"/>
          </w:tcPr>
          <w:p w:rsidR="008E08E2" w:rsidRDefault="008E08E2" w:rsidP="008E08E2">
            <w:pPr>
              <w:pStyle w:val="affffff8"/>
              <w:jc w:val="center"/>
            </w:pPr>
            <w:r>
              <w:t>12.0</w:t>
            </w:r>
          </w:p>
        </w:tc>
      </w:tr>
      <w:tr w:rsidR="00986F6A" w:rsidRPr="003B198F" w:rsidTr="009B2184">
        <w:trPr>
          <w:trHeight w:val="375"/>
        </w:trPr>
        <w:tc>
          <w:tcPr>
            <w:tcW w:w="10036" w:type="dxa"/>
            <w:gridSpan w:val="3"/>
            <w:vAlign w:val="bottom"/>
          </w:tcPr>
          <w:p w:rsidR="00986F6A" w:rsidRPr="003B198F" w:rsidRDefault="00986F6A" w:rsidP="009B2184">
            <w:pPr>
              <w:jc w:val="center"/>
              <w:rPr>
                <w:b/>
                <w:sz w:val="22"/>
                <w:szCs w:val="22"/>
              </w:rPr>
            </w:pPr>
            <w:r w:rsidRPr="003B198F">
              <w:rPr>
                <w:b/>
                <w:sz w:val="22"/>
                <w:szCs w:val="22"/>
              </w:rPr>
              <w:t xml:space="preserve">Вспомогательные виды разрешенного использования </w:t>
            </w:r>
          </w:p>
        </w:tc>
      </w:tr>
      <w:tr w:rsidR="00986F6A" w:rsidRPr="003B198F" w:rsidTr="009B2184">
        <w:trPr>
          <w:trHeight w:val="375"/>
        </w:trPr>
        <w:tc>
          <w:tcPr>
            <w:tcW w:w="2127" w:type="dxa"/>
            <w:vAlign w:val="center"/>
          </w:tcPr>
          <w:p w:rsidR="00986F6A" w:rsidRPr="003B198F" w:rsidRDefault="00986F6A" w:rsidP="009B2184">
            <w:pPr>
              <w:rPr>
                <w:sz w:val="22"/>
                <w:szCs w:val="22"/>
              </w:rPr>
            </w:pPr>
            <w:r w:rsidRPr="003B198F">
              <w:rPr>
                <w:sz w:val="22"/>
                <w:szCs w:val="22"/>
              </w:rPr>
              <w:t>Коммунальное</w:t>
            </w:r>
          </w:p>
          <w:p w:rsidR="00986F6A" w:rsidRPr="003B198F" w:rsidRDefault="00986F6A" w:rsidP="009B2184">
            <w:pPr>
              <w:rPr>
                <w:sz w:val="22"/>
                <w:szCs w:val="22"/>
              </w:rPr>
            </w:pPr>
            <w:r w:rsidRPr="003B198F">
              <w:rPr>
                <w:sz w:val="22"/>
                <w:szCs w:val="22"/>
              </w:rPr>
              <w:t>обслуживание</w:t>
            </w:r>
          </w:p>
        </w:tc>
        <w:tc>
          <w:tcPr>
            <w:tcW w:w="7058" w:type="dxa"/>
          </w:tcPr>
          <w:p w:rsidR="00986F6A" w:rsidRPr="003B198F" w:rsidRDefault="00986F6A" w:rsidP="009B2184">
            <w:pPr>
              <w:spacing w:line="298" w:lineRule="atLeast"/>
              <w:textAlignment w:val="baseline"/>
              <w:rPr>
                <w:sz w:val="22"/>
                <w:szCs w:val="22"/>
              </w:rPr>
            </w:pPr>
            <w:r w:rsidRPr="003B198F">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1" w:type="dxa"/>
          </w:tcPr>
          <w:p w:rsidR="00986F6A" w:rsidRPr="003B198F" w:rsidRDefault="00986F6A" w:rsidP="009B2184">
            <w:pPr>
              <w:jc w:val="center"/>
              <w:rPr>
                <w:sz w:val="22"/>
                <w:szCs w:val="22"/>
              </w:rPr>
            </w:pPr>
            <w:r w:rsidRPr="003B198F">
              <w:rPr>
                <w:sz w:val="22"/>
                <w:szCs w:val="22"/>
              </w:rPr>
              <w:t>3.1</w:t>
            </w:r>
          </w:p>
        </w:tc>
      </w:tr>
      <w:tr w:rsidR="00986F6A" w:rsidRPr="003B198F" w:rsidTr="009B2184">
        <w:trPr>
          <w:trHeight w:val="375"/>
        </w:trPr>
        <w:tc>
          <w:tcPr>
            <w:tcW w:w="10036" w:type="dxa"/>
            <w:gridSpan w:val="3"/>
            <w:vAlign w:val="bottom"/>
          </w:tcPr>
          <w:p w:rsidR="00986F6A" w:rsidRPr="003B198F" w:rsidRDefault="00986F6A" w:rsidP="009B2184">
            <w:pPr>
              <w:jc w:val="center"/>
              <w:rPr>
                <w:b/>
                <w:sz w:val="22"/>
                <w:szCs w:val="22"/>
              </w:rPr>
            </w:pPr>
            <w:r w:rsidRPr="003B198F">
              <w:rPr>
                <w:b/>
                <w:sz w:val="22"/>
                <w:szCs w:val="22"/>
              </w:rPr>
              <w:t>Условно разрешенные виды разрешенного использования</w:t>
            </w:r>
          </w:p>
        </w:tc>
      </w:tr>
      <w:tr w:rsidR="00986F6A" w:rsidRPr="003B198F" w:rsidTr="009B2184">
        <w:trPr>
          <w:trHeight w:val="375"/>
        </w:trPr>
        <w:tc>
          <w:tcPr>
            <w:tcW w:w="2127" w:type="dxa"/>
            <w:vAlign w:val="center"/>
          </w:tcPr>
          <w:p w:rsidR="00986F6A" w:rsidRPr="003B198F" w:rsidRDefault="00986F6A" w:rsidP="009B2184">
            <w:pPr>
              <w:rPr>
                <w:sz w:val="22"/>
                <w:szCs w:val="22"/>
              </w:rPr>
            </w:pPr>
            <w:r w:rsidRPr="003B198F">
              <w:rPr>
                <w:sz w:val="22"/>
                <w:szCs w:val="22"/>
              </w:rPr>
              <w:t>Магазины</w:t>
            </w:r>
          </w:p>
        </w:tc>
        <w:tc>
          <w:tcPr>
            <w:tcW w:w="7058" w:type="dxa"/>
          </w:tcPr>
          <w:p w:rsidR="00986F6A" w:rsidRPr="003B198F" w:rsidRDefault="00986F6A" w:rsidP="009B2184">
            <w:pPr>
              <w:spacing w:line="166" w:lineRule="atLeast"/>
              <w:ind w:left="-57" w:right="-57"/>
              <w:jc w:val="both"/>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200 кв. м</w:t>
            </w:r>
          </w:p>
        </w:tc>
        <w:tc>
          <w:tcPr>
            <w:tcW w:w="851" w:type="dxa"/>
          </w:tcPr>
          <w:p w:rsidR="00986F6A" w:rsidRPr="003B198F" w:rsidRDefault="00986F6A" w:rsidP="009B2184">
            <w:pPr>
              <w:jc w:val="center"/>
              <w:rPr>
                <w:sz w:val="22"/>
                <w:szCs w:val="22"/>
              </w:rPr>
            </w:pPr>
          </w:p>
          <w:p w:rsidR="00986F6A" w:rsidRPr="003B198F" w:rsidRDefault="00986F6A" w:rsidP="009B2184">
            <w:pPr>
              <w:jc w:val="center"/>
              <w:rPr>
                <w:sz w:val="22"/>
                <w:szCs w:val="22"/>
              </w:rPr>
            </w:pPr>
            <w:r w:rsidRPr="003B198F">
              <w:rPr>
                <w:sz w:val="22"/>
                <w:szCs w:val="22"/>
              </w:rPr>
              <w:t>4.4</w:t>
            </w:r>
          </w:p>
        </w:tc>
      </w:tr>
      <w:tr w:rsidR="00986F6A" w:rsidRPr="003B198F" w:rsidTr="009B2184">
        <w:trPr>
          <w:trHeight w:val="375"/>
        </w:trPr>
        <w:tc>
          <w:tcPr>
            <w:tcW w:w="2127" w:type="dxa"/>
            <w:vAlign w:val="center"/>
          </w:tcPr>
          <w:p w:rsidR="00986F6A" w:rsidRPr="003B198F" w:rsidRDefault="00986F6A" w:rsidP="009B2184">
            <w:pPr>
              <w:rPr>
                <w:sz w:val="22"/>
                <w:szCs w:val="22"/>
              </w:rPr>
            </w:pPr>
            <w:r w:rsidRPr="003B198F">
              <w:rPr>
                <w:sz w:val="22"/>
                <w:szCs w:val="22"/>
              </w:rPr>
              <w:t>Общественное питание</w:t>
            </w:r>
          </w:p>
        </w:tc>
        <w:tc>
          <w:tcPr>
            <w:tcW w:w="7058" w:type="dxa"/>
          </w:tcPr>
          <w:p w:rsidR="00986F6A" w:rsidRPr="003B198F" w:rsidRDefault="00986F6A" w:rsidP="009B2184">
            <w:pPr>
              <w:jc w:val="both"/>
              <w:rPr>
                <w:sz w:val="22"/>
                <w:szCs w:val="22"/>
              </w:rPr>
            </w:pPr>
            <w:r w:rsidRPr="003B198F">
              <w:rPr>
                <w:sz w:val="22"/>
                <w:szCs w:val="22"/>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51" w:type="dxa"/>
          </w:tcPr>
          <w:p w:rsidR="00986F6A" w:rsidRPr="003B198F" w:rsidRDefault="00986F6A" w:rsidP="009B2184">
            <w:pPr>
              <w:jc w:val="center"/>
              <w:rPr>
                <w:sz w:val="22"/>
                <w:szCs w:val="22"/>
              </w:rPr>
            </w:pPr>
          </w:p>
          <w:p w:rsidR="00986F6A" w:rsidRPr="003B198F" w:rsidRDefault="00986F6A" w:rsidP="009B2184">
            <w:pPr>
              <w:jc w:val="center"/>
              <w:rPr>
                <w:sz w:val="22"/>
                <w:szCs w:val="22"/>
              </w:rPr>
            </w:pPr>
            <w:r w:rsidRPr="003B198F">
              <w:rPr>
                <w:sz w:val="22"/>
                <w:szCs w:val="22"/>
              </w:rPr>
              <w:t>4.6</w:t>
            </w:r>
          </w:p>
        </w:tc>
      </w:tr>
      <w:tr w:rsidR="00B233D3" w:rsidRPr="003B198F" w:rsidTr="00B233D3">
        <w:trPr>
          <w:trHeight w:val="375"/>
        </w:trPr>
        <w:tc>
          <w:tcPr>
            <w:tcW w:w="2127" w:type="dxa"/>
          </w:tcPr>
          <w:p w:rsidR="00B233D3" w:rsidRDefault="00B233D3" w:rsidP="00B233D3">
            <w:pPr>
              <w:pStyle w:val="affffff8"/>
            </w:pPr>
            <w:r>
              <w:t>Гостиничное обслуживание</w:t>
            </w:r>
          </w:p>
        </w:tc>
        <w:tc>
          <w:tcPr>
            <w:tcW w:w="7058" w:type="dxa"/>
          </w:tcPr>
          <w:p w:rsidR="00B233D3" w:rsidRDefault="00B233D3" w:rsidP="00B233D3">
            <w:pPr>
              <w:pStyle w:val="affffff8"/>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Pr>
          <w:p w:rsidR="00B233D3" w:rsidRDefault="00B233D3" w:rsidP="00B233D3">
            <w:pPr>
              <w:pStyle w:val="affffff8"/>
              <w:jc w:val="center"/>
            </w:pPr>
            <w:r>
              <w:t>4.7</w:t>
            </w:r>
          </w:p>
        </w:tc>
      </w:tr>
      <w:tr w:rsidR="00986F6A" w:rsidRPr="003B198F" w:rsidTr="009B2184">
        <w:trPr>
          <w:trHeight w:val="375"/>
        </w:trPr>
        <w:tc>
          <w:tcPr>
            <w:tcW w:w="2127" w:type="dxa"/>
          </w:tcPr>
          <w:p w:rsidR="00986F6A" w:rsidRDefault="00986F6A" w:rsidP="009B2184">
            <w:pPr>
              <w:pStyle w:val="affffff8"/>
            </w:pPr>
            <w:r>
              <w:t>Развлечения</w:t>
            </w:r>
          </w:p>
        </w:tc>
        <w:tc>
          <w:tcPr>
            <w:tcW w:w="7058" w:type="dxa"/>
          </w:tcPr>
          <w:p w:rsidR="00986F6A" w:rsidRDefault="00986F6A" w:rsidP="009B2184">
            <w:pPr>
              <w:pStyle w:val="affffff8"/>
            </w:pPr>
            <w:r>
              <w:t xml:space="preserve">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w:t>
            </w:r>
            <w:r>
              <w:lastRenderedPageBreak/>
              <w:t>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851" w:type="dxa"/>
          </w:tcPr>
          <w:p w:rsidR="00986F6A" w:rsidRDefault="00986F6A" w:rsidP="009B2184">
            <w:pPr>
              <w:pStyle w:val="affffff8"/>
              <w:jc w:val="center"/>
            </w:pPr>
            <w:r>
              <w:lastRenderedPageBreak/>
              <w:t>4.8</w:t>
            </w:r>
          </w:p>
        </w:tc>
      </w:tr>
      <w:tr w:rsidR="008E08E2" w:rsidRPr="003B198F" w:rsidTr="009B2184">
        <w:trPr>
          <w:trHeight w:val="375"/>
        </w:trPr>
        <w:tc>
          <w:tcPr>
            <w:tcW w:w="2127" w:type="dxa"/>
          </w:tcPr>
          <w:p w:rsidR="008E08E2" w:rsidRDefault="008E08E2" w:rsidP="008E08E2">
            <w:pPr>
              <w:pStyle w:val="affffffa"/>
            </w:pPr>
            <w:bookmarkStart w:id="351" w:name="sub_1517"/>
            <w:r>
              <w:lastRenderedPageBreak/>
              <w:t>Спортивные базы</w:t>
            </w:r>
            <w:bookmarkEnd w:id="351"/>
          </w:p>
        </w:tc>
        <w:tc>
          <w:tcPr>
            <w:tcW w:w="7058" w:type="dxa"/>
          </w:tcPr>
          <w:p w:rsidR="008E08E2" w:rsidRDefault="008E08E2" w:rsidP="008E08E2">
            <w:pPr>
              <w:pStyle w:val="affffff8"/>
            </w:pPr>
            <w:r>
              <w:t>Размещение спортивных баз и лагерей, в которых осуществляется спортивная подготовка длительно проживающих в них лиц</w:t>
            </w:r>
          </w:p>
        </w:tc>
        <w:tc>
          <w:tcPr>
            <w:tcW w:w="851" w:type="dxa"/>
          </w:tcPr>
          <w:p w:rsidR="008E08E2" w:rsidRDefault="008E08E2" w:rsidP="008E08E2">
            <w:pPr>
              <w:pStyle w:val="affffff8"/>
              <w:jc w:val="center"/>
            </w:pPr>
            <w:r>
              <w:t>5.1.7</w:t>
            </w:r>
          </w:p>
        </w:tc>
      </w:tr>
    </w:tbl>
    <w:p w:rsidR="00986F6A" w:rsidRDefault="00986F6A" w:rsidP="00986F6A">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986F6A" w:rsidRDefault="00986F6A" w:rsidP="00986F6A">
      <w:pPr>
        <w:widowControl w:val="0"/>
        <w:autoSpaceDE w:val="0"/>
        <w:autoSpaceDN w:val="0"/>
        <w:adjustRightInd w:val="0"/>
        <w:ind w:firstLine="709"/>
        <w:contextualSpacing/>
        <w:jc w:val="both"/>
        <w:rPr>
          <w:b/>
        </w:rPr>
      </w:pPr>
    </w:p>
    <w:p w:rsidR="00986F6A" w:rsidRDefault="00986F6A" w:rsidP="00986F6A">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986F6A" w:rsidRPr="00290AA9" w:rsidRDefault="00986F6A" w:rsidP="00986F6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86F6A" w:rsidRDefault="00986F6A" w:rsidP="00986F6A">
      <w:pPr>
        <w:widowControl w:val="0"/>
        <w:autoSpaceDE w:val="0"/>
        <w:autoSpaceDN w:val="0"/>
        <w:adjustRightInd w:val="0"/>
        <w:ind w:firstLine="709"/>
        <w:contextualSpacing/>
        <w:jc w:val="both"/>
        <w:rPr>
          <w:u w:val="single"/>
        </w:rPr>
      </w:pPr>
    </w:p>
    <w:p w:rsidR="00986F6A" w:rsidRDefault="00986F6A" w:rsidP="00986F6A">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986F6A" w:rsidRPr="00290AA9" w:rsidRDefault="00986F6A" w:rsidP="00986F6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86F6A" w:rsidRDefault="00986F6A" w:rsidP="00986F6A">
      <w:pPr>
        <w:widowControl w:val="0"/>
        <w:autoSpaceDE w:val="0"/>
        <w:autoSpaceDN w:val="0"/>
        <w:adjustRightInd w:val="0"/>
        <w:ind w:firstLine="709"/>
        <w:contextualSpacing/>
        <w:jc w:val="both"/>
      </w:pPr>
    </w:p>
    <w:p w:rsidR="00986F6A" w:rsidRDefault="00986F6A" w:rsidP="00986F6A">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986F6A" w:rsidRPr="00290AA9" w:rsidRDefault="00986F6A" w:rsidP="00986F6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86F6A" w:rsidRDefault="00986F6A" w:rsidP="00986F6A">
      <w:pPr>
        <w:widowControl w:val="0"/>
        <w:autoSpaceDE w:val="0"/>
        <w:autoSpaceDN w:val="0"/>
        <w:adjustRightInd w:val="0"/>
        <w:ind w:firstLine="709"/>
        <w:contextualSpacing/>
        <w:jc w:val="both"/>
      </w:pPr>
    </w:p>
    <w:p w:rsidR="00986F6A" w:rsidRDefault="00986F6A" w:rsidP="00986F6A">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986F6A" w:rsidRPr="00290AA9" w:rsidRDefault="00986F6A" w:rsidP="00986F6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86F6A" w:rsidRPr="00151B1B" w:rsidRDefault="00986F6A" w:rsidP="00986F6A">
      <w:pPr>
        <w:widowControl w:val="0"/>
        <w:autoSpaceDE w:val="0"/>
        <w:autoSpaceDN w:val="0"/>
        <w:adjustRightInd w:val="0"/>
        <w:ind w:firstLine="709"/>
        <w:contextualSpacing/>
        <w:jc w:val="both"/>
        <w:rPr>
          <w:b/>
          <w:i/>
          <w:u w:val="single"/>
        </w:rPr>
      </w:pPr>
    </w:p>
    <w:p w:rsidR="00986F6A" w:rsidRDefault="00986F6A" w:rsidP="00986F6A">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986F6A" w:rsidRDefault="00986F6A" w:rsidP="00986F6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86F6A" w:rsidRPr="003B198F" w:rsidRDefault="00B62F87" w:rsidP="00986F6A">
      <w:pPr>
        <w:pStyle w:val="40"/>
        <w:numPr>
          <w:ilvl w:val="0"/>
          <w:numId w:val="0"/>
        </w:numPr>
        <w:ind w:left="360"/>
      </w:pPr>
      <w:r>
        <w:t>3</w:t>
      </w:r>
      <w:r w:rsidR="00986F6A" w:rsidRPr="003B198F">
        <w:t xml:space="preserve">. </w:t>
      </w:r>
      <w:r w:rsidR="00986F6A">
        <w:t>Р</w:t>
      </w:r>
      <w:r w:rsidR="008D2E27">
        <w:t>5</w:t>
      </w:r>
      <w:r w:rsidR="00986F6A" w:rsidRPr="003B198F">
        <w:t xml:space="preserve"> – </w:t>
      </w:r>
      <w:r w:rsidR="006D6C50">
        <w:t>Зона лесного фонда</w:t>
      </w:r>
      <w:r w:rsidR="00986F6A" w:rsidRPr="003B198F">
        <w:t>.</w:t>
      </w:r>
    </w:p>
    <w:p w:rsidR="00E7647A" w:rsidRDefault="00E7647A" w:rsidP="00E7647A">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9263BD" w:rsidRDefault="009263BD" w:rsidP="009263BD">
      <w:pPr>
        <w:pStyle w:val="39"/>
      </w:pPr>
      <w:bookmarkStart w:id="352" w:name="_Toc4417876"/>
      <w:r>
        <w:t xml:space="preserve">Статья 36. Градостроительные регламенты. </w:t>
      </w:r>
      <w:r w:rsidR="008E08E2">
        <w:t>Зона режимных территорий</w:t>
      </w:r>
      <w:r>
        <w:t xml:space="preserve"> - "</w:t>
      </w:r>
      <w:r w:rsidR="008E08E2">
        <w:t>Рж</w:t>
      </w:r>
      <w:r>
        <w:t>".</w:t>
      </w:r>
      <w:bookmarkEnd w:id="352"/>
    </w:p>
    <w:p w:rsidR="009263BD" w:rsidRDefault="008E08E2" w:rsidP="009263BD">
      <w:pPr>
        <w:pStyle w:val="40"/>
        <w:numPr>
          <w:ilvl w:val="0"/>
          <w:numId w:val="15"/>
        </w:numPr>
        <w:autoSpaceDE w:val="0"/>
        <w:autoSpaceDN w:val="0"/>
        <w:adjustRightInd w:val="0"/>
        <w:contextualSpacing w:val="0"/>
      </w:pPr>
      <w:r>
        <w:t>Рж</w:t>
      </w:r>
      <w:r w:rsidR="009263BD">
        <w:t xml:space="preserve"> - Зона </w:t>
      </w:r>
      <w:r>
        <w:t>режимных территорий</w:t>
      </w:r>
      <w:r w:rsidR="009263BD">
        <w:t>.</w:t>
      </w:r>
    </w:p>
    <w:tbl>
      <w:tblPr>
        <w:tblW w:w="9639" w:type="dxa"/>
        <w:tblInd w:w="5" w:type="dxa"/>
        <w:tblLayout w:type="fixed"/>
        <w:tblCellMar>
          <w:top w:w="75" w:type="dxa"/>
          <w:left w:w="0" w:type="dxa"/>
          <w:bottom w:w="75" w:type="dxa"/>
          <w:right w:w="0" w:type="dxa"/>
        </w:tblCellMar>
        <w:tblLook w:val="0000"/>
      </w:tblPr>
      <w:tblGrid>
        <w:gridCol w:w="2128"/>
        <w:gridCol w:w="6640"/>
        <w:gridCol w:w="871"/>
      </w:tblGrid>
      <w:tr w:rsidR="009263BD" w:rsidTr="008E08E2">
        <w:tc>
          <w:tcPr>
            <w:tcW w:w="2128" w:type="dxa"/>
            <w:tcBorders>
              <w:top w:val="single" w:sz="4" w:space="0" w:color="000000"/>
              <w:left w:val="single" w:sz="4" w:space="0" w:color="000000"/>
              <w:bottom w:val="single" w:sz="4" w:space="0" w:color="000000"/>
              <w:right w:val="single" w:sz="4" w:space="0" w:color="000000"/>
            </w:tcBorders>
            <w:shd w:val="clear" w:color="auto" w:fill="FFFFFF"/>
          </w:tcPr>
          <w:p w:rsidR="009263BD" w:rsidRDefault="009263BD" w:rsidP="009263BD">
            <w:pPr>
              <w:widowControl w:val="0"/>
              <w:jc w:val="center"/>
              <w:rPr>
                <w:sz w:val="22"/>
                <w:szCs w:val="22"/>
              </w:rPr>
            </w:pPr>
            <w:r>
              <w:rPr>
                <w:sz w:val="22"/>
                <w:szCs w:val="22"/>
              </w:rPr>
              <w:t>Наименование вида разрешенного использования</w:t>
            </w:r>
          </w:p>
        </w:tc>
        <w:tc>
          <w:tcPr>
            <w:tcW w:w="6640" w:type="dxa"/>
            <w:tcBorders>
              <w:top w:val="single" w:sz="4" w:space="0" w:color="000000"/>
              <w:left w:val="single" w:sz="4" w:space="0" w:color="000000"/>
              <w:bottom w:val="single" w:sz="4" w:space="0" w:color="000000"/>
              <w:right w:val="single" w:sz="4" w:space="0" w:color="000000"/>
            </w:tcBorders>
            <w:shd w:val="clear" w:color="auto" w:fill="FFFFFF"/>
          </w:tcPr>
          <w:p w:rsidR="009263BD" w:rsidRDefault="009263BD" w:rsidP="009263BD">
            <w:pPr>
              <w:widowControl w:val="0"/>
              <w:jc w:val="center"/>
              <w:rPr>
                <w:sz w:val="22"/>
                <w:szCs w:val="22"/>
              </w:rPr>
            </w:pPr>
            <w:r>
              <w:rPr>
                <w:sz w:val="22"/>
                <w:szCs w:val="22"/>
              </w:rPr>
              <w:t>Описание вида разрешенного использования</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Pr>
          <w:p w:rsidR="009263BD" w:rsidRDefault="009263BD" w:rsidP="009263BD">
            <w:pPr>
              <w:widowControl w:val="0"/>
              <w:jc w:val="center"/>
              <w:rPr>
                <w:sz w:val="22"/>
                <w:szCs w:val="22"/>
              </w:rPr>
            </w:pPr>
            <w:r>
              <w:rPr>
                <w:sz w:val="22"/>
                <w:szCs w:val="22"/>
              </w:rPr>
              <w:t>Код</w:t>
            </w:r>
          </w:p>
        </w:tc>
      </w:tr>
      <w:tr w:rsidR="009263BD" w:rsidTr="008E08E2">
        <w:tblPrEx>
          <w:tblCellSpacing w:w="-5" w:type="nil"/>
        </w:tblPrEx>
        <w:trPr>
          <w:tblCellSpacing w:w="-5" w:type="nil"/>
        </w:trPr>
        <w:tc>
          <w:tcPr>
            <w:tcW w:w="9639" w:type="dxa"/>
            <w:gridSpan w:val="3"/>
            <w:tcBorders>
              <w:top w:val="single" w:sz="4" w:space="0" w:color="000000"/>
              <w:left w:val="single" w:sz="4" w:space="0" w:color="000000"/>
              <w:bottom w:val="single" w:sz="4" w:space="0" w:color="000000"/>
              <w:right w:val="single" w:sz="4" w:space="0" w:color="000000"/>
            </w:tcBorders>
            <w:shd w:val="clear" w:color="auto" w:fill="FFFFFF"/>
          </w:tcPr>
          <w:p w:rsidR="009263BD" w:rsidRDefault="009263BD" w:rsidP="009263BD">
            <w:pPr>
              <w:widowControl w:val="0"/>
              <w:jc w:val="center"/>
              <w:rPr>
                <w:b/>
                <w:bCs/>
                <w:sz w:val="22"/>
                <w:szCs w:val="22"/>
              </w:rPr>
            </w:pPr>
            <w:r>
              <w:rPr>
                <w:b/>
                <w:bCs/>
                <w:sz w:val="22"/>
                <w:szCs w:val="22"/>
              </w:rPr>
              <w:t>Основные виды разрешенного использования</w:t>
            </w:r>
          </w:p>
        </w:tc>
      </w:tr>
      <w:tr w:rsidR="008E08E2" w:rsidTr="008E08E2">
        <w:tblPrEx>
          <w:tblCellSpacing w:w="-5" w:type="nil"/>
        </w:tblPrEx>
        <w:trPr>
          <w:tblCellSpacing w:w="-5" w:type="nil"/>
        </w:trPr>
        <w:tc>
          <w:tcPr>
            <w:tcW w:w="2128" w:type="dxa"/>
            <w:tcBorders>
              <w:top w:val="single" w:sz="4" w:space="0" w:color="000000"/>
              <w:left w:val="single" w:sz="4" w:space="0" w:color="000000"/>
              <w:bottom w:val="single" w:sz="4" w:space="0" w:color="000000"/>
              <w:right w:val="single" w:sz="4" w:space="0" w:color="000000"/>
            </w:tcBorders>
          </w:tcPr>
          <w:p w:rsidR="008E08E2" w:rsidRDefault="008E08E2" w:rsidP="008E08E2">
            <w:pPr>
              <w:pStyle w:val="affffff8"/>
            </w:pPr>
            <w:bookmarkStart w:id="353" w:name="sub_1080"/>
            <w:r>
              <w:t>Обеспечение обороны и безопасности</w:t>
            </w:r>
            <w:bookmarkEnd w:id="353"/>
          </w:p>
        </w:tc>
        <w:tc>
          <w:tcPr>
            <w:tcW w:w="6640" w:type="dxa"/>
            <w:tcBorders>
              <w:top w:val="single" w:sz="4" w:space="0" w:color="000000"/>
              <w:left w:val="single" w:sz="4" w:space="0" w:color="000000"/>
              <w:bottom w:val="single" w:sz="4" w:space="0" w:color="000000"/>
              <w:right w:val="single" w:sz="4" w:space="0" w:color="000000"/>
            </w:tcBorders>
          </w:tcPr>
          <w:p w:rsidR="008E08E2" w:rsidRDefault="008E08E2" w:rsidP="008E08E2">
            <w:pPr>
              <w:pStyle w:val="affffff8"/>
            </w:pPr>
            <w: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w:t>
            </w:r>
            <w:r>
              <w:lastRenderedPageBreak/>
              <w:t>частей; размещение зданий военных училищ, военных институтов, военных университетов, военных академий;</w:t>
            </w:r>
          </w:p>
          <w:p w:rsidR="008E08E2" w:rsidRDefault="008E08E2" w:rsidP="008E08E2">
            <w:pPr>
              <w:pStyle w:val="affffff8"/>
            </w:pPr>
            <w:r>
              <w:t>размещение объектов, обеспечивающих осуществление таможенной деятельности</w:t>
            </w:r>
          </w:p>
        </w:tc>
        <w:tc>
          <w:tcPr>
            <w:tcW w:w="871" w:type="dxa"/>
            <w:tcBorders>
              <w:top w:val="single" w:sz="4" w:space="0" w:color="000000"/>
              <w:left w:val="single" w:sz="4" w:space="0" w:color="000000"/>
              <w:bottom w:val="single" w:sz="4" w:space="0" w:color="000000"/>
              <w:right w:val="single" w:sz="4" w:space="0" w:color="000000"/>
            </w:tcBorders>
          </w:tcPr>
          <w:p w:rsidR="008E08E2" w:rsidRDefault="008E08E2" w:rsidP="008E08E2">
            <w:pPr>
              <w:pStyle w:val="affffff8"/>
              <w:jc w:val="center"/>
            </w:pPr>
            <w:r>
              <w:lastRenderedPageBreak/>
              <w:t>8.0</w:t>
            </w:r>
          </w:p>
        </w:tc>
      </w:tr>
      <w:tr w:rsidR="008E08E2" w:rsidTr="008E08E2">
        <w:tblPrEx>
          <w:tblCellSpacing w:w="-5" w:type="nil"/>
        </w:tblPrEx>
        <w:trPr>
          <w:tblCellSpacing w:w="-5" w:type="nil"/>
        </w:trPr>
        <w:tc>
          <w:tcPr>
            <w:tcW w:w="2128" w:type="dxa"/>
            <w:tcBorders>
              <w:top w:val="single" w:sz="4" w:space="0" w:color="000000"/>
              <w:left w:val="single" w:sz="4" w:space="0" w:color="000000"/>
              <w:bottom w:val="single" w:sz="4" w:space="0" w:color="000000"/>
              <w:right w:val="single" w:sz="4" w:space="0" w:color="000000"/>
            </w:tcBorders>
          </w:tcPr>
          <w:p w:rsidR="008E08E2" w:rsidRDefault="008E08E2" w:rsidP="008E08E2">
            <w:pPr>
              <w:pStyle w:val="affffff8"/>
            </w:pPr>
            <w:bookmarkStart w:id="354" w:name="sub_1081"/>
            <w:r>
              <w:lastRenderedPageBreak/>
              <w:t>Обеспечение вооруженных сил</w:t>
            </w:r>
            <w:bookmarkEnd w:id="354"/>
          </w:p>
        </w:tc>
        <w:tc>
          <w:tcPr>
            <w:tcW w:w="6640" w:type="dxa"/>
            <w:tcBorders>
              <w:top w:val="single" w:sz="4" w:space="0" w:color="000000"/>
              <w:left w:val="single" w:sz="4" w:space="0" w:color="000000"/>
              <w:bottom w:val="single" w:sz="4" w:space="0" w:color="000000"/>
              <w:right w:val="single" w:sz="4" w:space="0" w:color="000000"/>
            </w:tcBorders>
          </w:tcPr>
          <w:p w:rsidR="008E08E2" w:rsidRDefault="008E08E2" w:rsidP="008E08E2">
            <w:pPr>
              <w:pStyle w:val="affffff8"/>
            </w:pPr>
            <w: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8E08E2" w:rsidRDefault="008E08E2" w:rsidP="008E08E2">
            <w:pPr>
              <w:pStyle w:val="affffff8"/>
            </w:pPr>
            <w: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8E08E2" w:rsidRDefault="008E08E2" w:rsidP="008E08E2">
            <w:pPr>
              <w:pStyle w:val="affffff8"/>
            </w:pPr>
            <w: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8E08E2" w:rsidRDefault="008E08E2" w:rsidP="008E08E2">
            <w:pPr>
              <w:pStyle w:val="affffff8"/>
            </w:pPr>
            <w:r>
              <w:t>размещение объектов, для обеспечения безопасности которых были созданы закрытые административно-территориальные образования</w:t>
            </w:r>
          </w:p>
        </w:tc>
        <w:tc>
          <w:tcPr>
            <w:tcW w:w="871" w:type="dxa"/>
            <w:tcBorders>
              <w:top w:val="single" w:sz="4" w:space="0" w:color="000000"/>
              <w:left w:val="single" w:sz="4" w:space="0" w:color="000000"/>
              <w:bottom w:val="single" w:sz="4" w:space="0" w:color="000000"/>
              <w:right w:val="single" w:sz="4" w:space="0" w:color="000000"/>
            </w:tcBorders>
          </w:tcPr>
          <w:p w:rsidR="008E08E2" w:rsidRDefault="008E08E2" w:rsidP="008E08E2">
            <w:pPr>
              <w:pStyle w:val="affffff8"/>
              <w:jc w:val="center"/>
            </w:pPr>
            <w:r>
              <w:t>8.1</w:t>
            </w:r>
          </w:p>
        </w:tc>
      </w:tr>
      <w:tr w:rsidR="008E08E2" w:rsidTr="008E08E2">
        <w:tblPrEx>
          <w:tblCellSpacing w:w="-5" w:type="nil"/>
        </w:tblPrEx>
        <w:trPr>
          <w:tblCellSpacing w:w="-5" w:type="nil"/>
        </w:trPr>
        <w:tc>
          <w:tcPr>
            <w:tcW w:w="2128" w:type="dxa"/>
            <w:tcBorders>
              <w:top w:val="single" w:sz="4" w:space="0" w:color="000000"/>
              <w:left w:val="single" w:sz="4" w:space="0" w:color="000000"/>
              <w:bottom w:val="single" w:sz="4" w:space="0" w:color="000000"/>
              <w:right w:val="single" w:sz="4" w:space="0" w:color="000000"/>
            </w:tcBorders>
          </w:tcPr>
          <w:p w:rsidR="008E08E2" w:rsidRDefault="008E08E2" w:rsidP="008E08E2">
            <w:pPr>
              <w:pStyle w:val="affffff8"/>
            </w:pPr>
            <w:bookmarkStart w:id="355" w:name="sub_1083"/>
            <w:r>
              <w:t>Обеспечение внутреннего правопорядка</w:t>
            </w:r>
            <w:bookmarkEnd w:id="355"/>
          </w:p>
        </w:tc>
        <w:tc>
          <w:tcPr>
            <w:tcW w:w="6640" w:type="dxa"/>
            <w:tcBorders>
              <w:top w:val="single" w:sz="4" w:space="0" w:color="000000"/>
              <w:left w:val="single" w:sz="4" w:space="0" w:color="000000"/>
              <w:bottom w:val="single" w:sz="4" w:space="0" w:color="000000"/>
              <w:right w:val="single" w:sz="4" w:space="0" w:color="000000"/>
            </w:tcBorders>
          </w:tcPr>
          <w:p w:rsidR="008E08E2" w:rsidRDefault="008E08E2" w:rsidP="008E08E2">
            <w:pPr>
              <w:pStyle w:val="affffff8"/>
            </w:pPr>
            <w: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71" w:type="dxa"/>
            <w:tcBorders>
              <w:top w:val="single" w:sz="4" w:space="0" w:color="000000"/>
              <w:left w:val="single" w:sz="4" w:space="0" w:color="000000"/>
              <w:bottom w:val="single" w:sz="4" w:space="0" w:color="000000"/>
              <w:right w:val="single" w:sz="4" w:space="0" w:color="000000"/>
            </w:tcBorders>
          </w:tcPr>
          <w:p w:rsidR="008E08E2" w:rsidRDefault="008E08E2" w:rsidP="008E08E2">
            <w:pPr>
              <w:pStyle w:val="affffff8"/>
              <w:jc w:val="center"/>
            </w:pPr>
            <w:r>
              <w:t>8.3</w:t>
            </w:r>
          </w:p>
        </w:tc>
      </w:tr>
      <w:tr w:rsidR="008E08E2" w:rsidTr="008E08E2">
        <w:tblPrEx>
          <w:tblCellSpacing w:w="-5" w:type="nil"/>
        </w:tblPrEx>
        <w:trPr>
          <w:tblCellSpacing w:w="-5" w:type="nil"/>
        </w:trPr>
        <w:tc>
          <w:tcPr>
            <w:tcW w:w="2128" w:type="dxa"/>
            <w:tcBorders>
              <w:top w:val="single" w:sz="4" w:space="0" w:color="000000"/>
              <w:left w:val="single" w:sz="4" w:space="0" w:color="000000"/>
              <w:bottom w:val="single" w:sz="4" w:space="0" w:color="000000"/>
              <w:right w:val="single" w:sz="4" w:space="0" w:color="000000"/>
            </w:tcBorders>
          </w:tcPr>
          <w:p w:rsidR="008E08E2" w:rsidRDefault="008E08E2" w:rsidP="008E08E2">
            <w:pPr>
              <w:pStyle w:val="affffff8"/>
            </w:pPr>
            <w:bookmarkStart w:id="356" w:name="sub_1084"/>
            <w:r>
              <w:t>Обеспечение деятельности по исполнению наказаний</w:t>
            </w:r>
            <w:bookmarkEnd w:id="356"/>
          </w:p>
        </w:tc>
        <w:tc>
          <w:tcPr>
            <w:tcW w:w="6640" w:type="dxa"/>
            <w:tcBorders>
              <w:top w:val="single" w:sz="4" w:space="0" w:color="000000"/>
              <w:left w:val="single" w:sz="4" w:space="0" w:color="000000"/>
              <w:bottom w:val="single" w:sz="4" w:space="0" w:color="000000"/>
              <w:right w:val="single" w:sz="4" w:space="0" w:color="000000"/>
            </w:tcBorders>
          </w:tcPr>
          <w:p w:rsidR="008E08E2" w:rsidRDefault="008E08E2" w:rsidP="008E08E2">
            <w:pPr>
              <w:pStyle w:val="affffff8"/>
            </w:pPr>
            <w:r>
              <w:t>Размещение объектов капитального строительства для создания мест лишения свободы (следственные изоляторы, тюрьмы, поселения)</w:t>
            </w:r>
          </w:p>
        </w:tc>
        <w:tc>
          <w:tcPr>
            <w:tcW w:w="871" w:type="dxa"/>
            <w:tcBorders>
              <w:top w:val="single" w:sz="4" w:space="0" w:color="000000"/>
              <w:left w:val="single" w:sz="4" w:space="0" w:color="000000"/>
              <w:bottom w:val="single" w:sz="4" w:space="0" w:color="000000"/>
              <w:right w:val="single" w:sz="4" w:space="0" w:color="000000"/>
            </w:tcBorders>
          </w:tcPr>
          <w:p w:rsidR="008E08E2" w:rsidRDefault="008E08E2" w:rsidP="008E08E2">
            <w:pPr>
              <w:pStyle w:val="affffff8"/>
              <w:jc w:val="center"/>
            </w:pPr>
            <w:r>
              <w:t>8.4</w:t>
            </w:r>
          </w:p>
        </w:tc>
      </w:tr>
      <w:tr w:rsidR="009263BD" w:rsidTr="008E08E2">
        <w:tblPrEx>
          <w:tblCellSpacing w:w="-5" w:type="nil"/>
        </w:tblPrEx>
        <w:trPr>
          <w:tblCellSpacing w:w="-5" w:type="nil"/>
        </w:trPr>
        <w:tc>
          <w:tcPr>
            <w:tcW w:w="9639" w:type="dxa"/>
            <w:gridSpan w:val="3"/>
            <w:tcBorders>
              <w:top w:val="single" w:sz="4" w:space="0" w:color="000000"/>
              <w:left w:val="single" w:sz="4" w:space="0" w:color="000000"/>
              <w:bottom w:val="single" w:sz="4" w:space="0" w:color="000000"/>
              <w:right w:val="single" w:sz="4" w:space="0" w:color="000000"/>
            </w:tcBorders>
          </w:tcPr>
          <w:p w:rsidR="009263BD" w:rsidRDefault="009263BD" w:rsidP="009263BD">
            <w:pPr>
              <w:widowControl w:val="0"/>
              <w:jc w:val="center"/>
              <w:rPr>
                <w:b/>
                <w:bCs/>
                <w:sz w:val="22"/>
                <w:szCs w:val="22"/>
              </w:rPr>
            </w:pPr>
            <w:r>
              <w:rPr>
                <w:b/>
                <w:bCs/>
                <w:sz w:val="22"/>
                <w:szCs w:val="22"/>
              </w:rPr>
              <w:t>Вспомогательные виды разрешенного использования не подлежат установлению</w:t>
            </w:r>
          </w:p>
        </w:tc>
      </w:tr>
      <w:tr w:rsidR="009263BD" w:rsidTr="008E08E2">
        <w:tblPrEx>
          <w:tblCellSpacing w:w="-5" w:type="nil"/>
        </w:tblPrEx>
        <w:trPr>
          <w:tblCellSpacing w:w="-5" w:type="nil"/>
        </w:trPr>
        <w:tc>
          <w:tcPr>
            <w:tcW w:w="9639" w:type="dxa"/>
            <w:gridSpan w:val="3"/>
            <w:tcBorders>
              <w:top w:val="single" w:sz="4" w:space="0" w:color="000000"/>
              <w:left w:val="single" w:sz="4" w:space="0" w:color="000000"/>
              <w:bottom w:val="single" w:sz="4" w:space="0" w:color="000000"/>
              <w:right w:val="single" w:sz="4" w:space="0" w:color="000000"/>
            </w:tcBorders>
          </w:tcPr>
          <w:p w:rsidR="009263BD" w:rsidRDefault="009263BD" w:rsidP="009263BD">
            <w:pPr>
              <w:widowControl w:val="0"/>
              <w:jc w:val="center"/>
              <w:rPr>
                <w:b/>
                <w:bCs/>
                <w:sz w:val="22"/>
                <w:szCs w:val="22"/>
              </w:rPr>
            </w:pPr>
            <w:r>
              <w:rPr>
                <w:b/>
                <w:bCs/>
                <w:sz w:val="22"/>
                <w:szCs w:val="22"/>
              </w:rPr>
              <w:t>Условно разрешенные виды использования</w:t>
            </w:r>
            <w:r w:rsidR="008E08E2">
              <w:rPr>
                <w:b/>
                <w:bCs/>
                <w:sz w:val="22"/>
                <w:szCs w:val="22"/>
              </w:rPr>
              <w:t xml:space="preserve"> не подлежат установлению</w:t>
            </w:r>
          </w:p>
        </w:tc>
      </w:tr>
    </w:tbl>
    <w:p w:rsidR="009263BD" w:rsidRDefault="009263BD" w:rsidP="009263BD">
      <w:pPr>
        <w:widowControl w:val="0"/>
        <w:ind w:firstLine="709"/>
        <w:jc w:val="both"/>
        <w:rPr>
          <w:b/>
          <w:bCs/>
        </w:rPr>
      </w:pPr>
    </w:p>
    <w:p w:rsidR="009263BD" w:rsidRDefault="009263BD" w:rsidP="009263BD">
      <w:pPr>
        <w:widowControl w:val="0"/>
        <w:ind w:firstLine="709"/>
        <w:jc w:val="both"/>
        <w:rPr>
          <w:b/>
          <w:bCs/>
        </w:rPr>
      </w:pPr>
      <w:r>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263BD" w:rsidRDefault="009263BD" w:rsidP="009263BD">
      <w:pPr>
        <w:widowControl w:val="0"/>
        <w:ind w:firstLine="709"/>
        <w:jc w:val="both"/>
        <w:rPr>
          <w:b/>
          <w:bCs/>
        </w:rPr>
      </w:pPr>
    </w:p>
    <w:p w:rsidR="009263BD" w:rsidRDefault="009263BD" w:rsidP="009263BD">
      <w:pPr>
        <w:widowControl w:val="0"/>
        <w:ind w:firstLine="709"/>
        <w:jc w:val="both"/>
      </w:pPr>
      <w:r>
        <w:t>1. Предельные (минимальные и (или) максимальные) размеры земельных участков:</w:t>
      </w:r>
    </w:p>
    <w:p w:rsidR="009263BD" w:rsidRDefault="009263BD" w:rsidP="009263BD">
      <w:pPr>
        <w:widowControl w:val="0"/>
        <w:ind w:firstLine="709"/>
        <w:jc w:val="both"/>
        <w:rPr>
          <w:b/>
          <w:bCs/>
          <w:i/>
          <w:iCs/>
          <w:u w:val="single"/>
        </w:rPr>
      </w:pPr>
      <w:r>
        <w:rPr>
          <w:b/>
          <w:bCs/>
          <w:i/>
          <w:iCs/>
          <w:u w:val="single"/>
        </w:rPr>
        <w:t>- не подлежат установлению.</w:t>
      </w:r>
    </w:p>
    <w:p w:rsidR="009263BD" w:rsidRDefault="009263BD" w:rsidP="009263BD">
      <w:pPr>
        <w:widowControl w:val="0"/>
        <w:ind w:firstLine="709"/>
        <w:jc w:val="both"/>
        <w:rPr>
          <w:u w:val="single"/>
        </w:rPr>
      </w:pPr>
    </w:p>
    <w:p w:rsidR="009263BD" w:rsidRDefault="009263BD" w:rsidP="009263BD">
      <w:pPr>
        <w:widowControl w:val="0"/>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9263BD" w:rsidRDefault="009263BD" w:rsidP="009263BD">
      <w:pPr>
        <w:widowControl w:val="0"/>
        <w:ind w:firstLine="709"/>
        <w:jc w:val="both"/>
        <w:rPr>
          <w:b/>
          <w:bCs/>
          <w:i/>
          <w:iCs/>
          <w:u w:val="single"/>
        </w:rPr>
      </w:pPr>
      <w:r>
        <w:rPr>
          <w:b/>
          <w:bCs/>
          <w:i/>
          <w:iCs/>
          <w:u w:val="single"/>
        </w:rPr>
        <w:t>- не подлежат установлению.</w:t>
      </w:r>
    </w:p>
    <w:p w:rsidR="009263BD" w:rsidRDefault="009263BD" w:rsidP="009263BD">
      <w:pPr>
        <w:widowControl w:val="0"/>
        <w:ind w:firstLine="709"/>
        <w:jc w:val="both"/>
      </w:pPr>
    </w:p>
    <w:p w:rsidR="009263BD" w:rsidRDefault="009263BD" w:rsidP="009263BD">
      <w:pPr>
        <w:widowControl w:val="0"/>
        <w:ind w:firstLine="709"/>
        <w:jc w:val="both"/>
      </w:pPr>
      <w:r>
        <w:t>3. Предельное количество этажей или предельная высота зданий, строений, сооружений:</w:t>
      </w:r>
    </w:p>
    <w:p w:rsidR="009263BD" w:rsidRDefault="009263BD" w:rsidP="009263BD">
      <w:pPr>
        <w:widowControl w:val="0"/>
        <w:ind w:firstLine="709"/>
        <w:jc w:val="both"/>
        <w:rPr>
          <w:b/>
          <w:bCs/>
          <w:i/>
          <w:iCs/>
          <w:u w:val="single"/>
        </w:rPr>
      </w:pPr>
      <w:r>
        <w:rPr>
          <w:b/>
          <w:bCs/>
          <w:i/>
          <w:iCs/>
          <w:u w:val="single"/>
        </w:rPr>
        <w:t>- не подлежат установлению.</w:t>
      </w:r>
    </w:p>
    <w:p w:rsidR="009263BD" w:rsidRDefault="009263BD" w:rsidP="009263BD">
      <w:pPr>
        <w:widowControl w:val="0"/>
        <w:ind w:firstLine="709"/>
        <w:jc w:val="both"/>
      </w:pPr>
    </w:p>
    <w:p w:rsidR="009263BD" w:rsidRDefault="009263BD" w:rsidP="009263BD">
      <w:pPr>
        <w:widowControl w:val="0"/>
        <w:ind w:firstLine="709"/>
        <w:jc w:val="both"/>
      </w:pPr>
      <w:r>
        <w:t xml:space="preserve">4. Максимальный процент застройки в границах земельного участка, определяемый как </w:t>
      </w:r>
      <w:r>
        <w:lastRenderedPageBreak/>
        <w:t>отношение суммарной площади земельного участка, которая может быть застроена, ко все площади земельного участка:</w:t>
      </w:r>
    </w:p>
    <w:p w:rsidR="009263BD" w:rsidRDefault="009263BD" w:rsidP="009263BD">
      <w:pPr>
        <w:widowControl w:val="0"/>
        <w:ind w:firstLine="709"/>
        <w:jc w:val="both"/>
        <w:rPr>
          <w:b/>
          <w:bCs/>
          <w:i/>
          <w:iCs/>
          <w:u w:val="single"/>
        </w:rPr>
      </w:pPr>
      <w:r>
        <w:rPr>
          <w:b/>
          <w:bCs/>
          <w:i/>
          <w:iCs/>
          <w:u w:val="single"/>
        </w:rPr>
        <w:t>- не подлежат установлению.</w:t>
      </w:r>
    </w:p>
    <w:p w:rsidR="009263BD" w:rsidRDefault="009263BD" w:rsidP="009263BD">
      <w:pPr>
        <w:widowControl w:val="0"/>
        <w:ind w:firstLine="709"/>
        <w:jc w:val="both"/>
        <w:rPr>
          <w:b/>
          <w:bCs/>
          <w:i/>
          <w:iCs/>
          <w:u w:val="single"/>
        </w:rPr>
      </w:pPr>
    </w:p>
    <w:p w:rsidR="009263BD" w:rsidRDefault="009263BD" w:rsidP="009263BD">
      <w:pPr>
        <w:widowControl w:val="0"/>
        <w:ind w:firstLine="709"/>
        <w:jc w:val="both"/>
      </w:pPr>
      <w:r>
        <w:t>5. Иные предельные параметры разрешенного строительства, реконструкции объектов капитального строительства:</w:t>
      </w:r>
    </w:p>
    <w:p w:rsidR="00015407" w:rsidRDefault="00015407" w:rsidP="00015407">
      <w:pPr>
        <w:widowControl w:val="0"/>
        <w:ind w:firstLine="709"/>
        <w:jc w:val="both"/>
        <w:rPr>
          <w:b/>
          <w:bCs/>
          <w:i/>
          <w:iCs/>
          <w:u w:val="single"/>
        </w:rPr>
      </w:pPr>
      <w:r>
        <w:rPr>
          <w:b/>
          <w:bCs/>
          <w:i/>
          <w:iCs/>
          <w:u w:val="single"/>
        </w:rPr>
        <w:t>- не подлежат установлению.</w:t>
      </w:r>
    </w:p>
    <w:p w:rsidR="009263BD" w:rsidRDefault="009263BD" w:rsidP="00E7647A">
      <w:pPr>
        <w:pStyle w:val="1250"/>
      </w:pPr>
    </w:p>
    <w:p w:rsidR="00E641B3" w:rsidRPr="003B198F" w:rsidRDefault="00E641B3" w:rsidP="00E641B3">
      <w:pPr>
        <w:pStyle w:val="39"/>
      </w:pPr>
      <w:bookmarkStart w:id="357" w:name="_Toc4763310"/>
      <w:r w:rsidRPr="00D23908">
        <w:t>Статья 3</w:t>
      </w:r>
      <w:r w:rsidR="009263BD">
        <w:t>7</w:t>
      </w:r>
      <w:r w:rsidRPr="00D23908">
        <w:t xml:space="preserve">. Градостроительные регламенты. Земли </w:t>
      </w:r>
      <w:r>
        <w:t>лесного фонда.</w:t>
      </w:r>
      <w:bookmarkEnd w:id="357"/>
    </w:p>
    <w:p w:rsidR="00E641B3" w:rsidRDefault="00E641B3" w:rsidP="00E641B3">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E641B3" w:rsidRPr="003B198F" w:rsidRDefault="00E641B3" w:rsidP="00E641B3">
      <w:pPr>
        <w:pStyle w:val="1250"/>
      </w:pPr>
      <w:r w:rsidRPr="00E641B3">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D23908" w:rsidRPr="003B198F" w:rsidRDefault="00D23908" w:rsidP="00D23908">
      <w:pPr>
        <w:pStyle w:val="39"/>
      </w:pPr>
      <w:bookmarkStart w:id="358" w:name="_Toc4763311"/>
      <w:r w:rsidRPr="00D23908">
        <w:t>Статья 3</w:t>
      </w:r>
      <w:r w:rsidR="009263BD">
        <w:t>8</w:t>
      </w:r>
      <w:r w:rsidRPr="00D23908">
        <w:t xml:space="preserve">. Градостроительные регламенты. Земли </w:t>
      </w:r>
      <w:r w:rsidR="00B17EA2" w:rsidRPr="00D23908">
        <w:t>запаса</w:t>
      </w:r>
      <w:bookmarkEnd w:id="358"/>
    </w:p>
    <w:p w:rsidR="00D23908" w:rsidRPr="00D23908" w:rsidRDefault="00D23908" w:rsidP="00D23908">
      <w:pPr>
        <w:pStyle w:val="1250"/>
      </w:pPr>
      <w:r w:rsidRPr="00D23908">
        <w:t>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r:id="rId73" w:anchor="dst100637" w:history="1">
        <w:r w:rsidRPr="00D23908">
          <w:t>статьей 80</w:t>
        </w:r>
      </w:hyperlink>
      <w:r w:rsidRPr="00D23908">
        <w:t> </w:t>
      </w:r>
      <w:hyperlink r:id="rId74" w:history="1">
        <w:r w:rsidRPr="00D23908">
          <w:t>"Земельный кодекс Российской Федерации"</w:t>
        </w:r>
      </w:hyperlink>
    </w:p>
    <w:p w:rsidR="00E641B3" w:rsidRPr="003B198F" w:rsidRDefault="00E641B3" w:rsidP="00E641B3">
      <w:pPr>
        <w:ind w:firstLine="709"/>
        <w:contextualSpacing/>
        <w:jc w:val="both"/>
      </w:pPr>
      <w:bookmarkStart w:id="359" w:name="_Toc536627456"/>
      <w:bookmarkStart w:id="360" w:name="_Toc107645139"/>
      <w:bookmarkStart w:id="361" w:name="_Toc364069277"/>
      <w:bookmarkStart w:id="362" w:name="_Toc464038309"/>
      <w:r w:rsidRPr="003B198F">
        <w:t xml:space="preserve">В соответствии с Градостроительным Кодексом Российской Федерации (статья 36, п.6) градостроительные регламенты для </w:t>
      </w:r>
      <w:r>
        <w:t>земель запаса</w:t>
      </w:r>
      <w:r w:rsidRPr="003B198F">
        <w:t xml:space="preserve"> не устанавливаются.</w:t>
      </w:r>
    </w:p>
    <w:p w:rsidR="00041AAB" w:rsidRDefault="00041AAB" w:rsidP="00041AAB">
      <w:pPr>
        <w:pStyle w:val="39"/>
      </w:pPr>
      <w:bookmarkStart w:id="363" w:name="_Toc4763312"/>
      <w:r w:rsidRPr="00951A18">
        <w:t xml:space="preserve">Статья </w:t>
      </w:r>
      <w:r w:rsidR="00F65B93">
        <w:t>3</w:t>
      </w:r>
      <w:r w:rsidR="009263BD">
        <w:t>9</w:t>
      </w:r>
      <w:r w:rsidRPr="00951A18">
        <w:t>. Градостроительные регламенты. Зоны особо охраняемых природных территорий (ООПТ)</w:t>
      </w:r>
      <w:bookmarkEnd w:id="359"/>
      <w:bookmarkEnd w:id="363"/>
    </w:p>
    <w:p w:rsidR="00E641B3" w:rsidRPr="003B198F" w:rsidRDefault="00E641B3" w:rsidP="00E641B3">
      <w:pPr>
        <w:ind w:firstLine="709"/>
        <w:contextualSpacing/>
        <w:jc w:val="both"/>
      </w:pPr>
      <w:r w:rsidRPr="003B198F">
        <w:t xml:space="preserve">В соответствии с Градостроительным Кодексом Российской Федерации (статья 36, п.6) градостроительные регламенты для </w:t>
      </w:r>
      <w:r w:rsidRPr="00E641B3">
        <w:t>земель особо охраняемых природных территорий (за исключением земель лечебно-оздоровительных местностей и курортов)</w:t>
      </w:r>
      <w:r w:rsidRPr="003B198F">
        <w:t xml:space="preserve"> не устанавливаются.</w:t>
      </w:r>
    </w:p>
    <w:p w:rsidR="00041AAB" w:rsidRPr="00951A18" w:rsidRDefault="00041AAB" w:rsidP="007463B2">
      <w:pPr>
        <w:pStyle w:val="40"/>
        <w:numPr>
          <w:ilvl w:val="0"/>
          <w:numId w:val="8"/>
        </w:numPr>
      </w:pPr>
      <w:r w:rsidRPr="00951A18">
        <w:t>Земли лесов, выполняющие защитные функции.</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7463B2">
      <w:pPr>
        <w:pStyle w:val="40"/>
        <w:numPr>
          <w:ilvl w:val="0"/>
          <w:numId w:val="8"/>
        </w:numPr>
      </w:pPr>
      <w:r w:rsidRPr="00951A18">
        <w:t>Земли историко-культурного назначения.</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7463B2">
      <w:pPr>
        <w:pStyle w:val="40"/>
        <w:numPr>
          <w:ilvl w:val="0"/>
          <w:numId w:val="8"/>
        </w:numPr>
      </w:pPr>
      <w:r w:rsidRPr="00951A18">
        <w:t>Земли памятников природы.</w:t>
      </w:r>
    </w:p>
    <w:p w:rsidR="00041AAB" w:rsidRPr="00951A18" w:rsidRDefault="00041AAB" w:rsidP="00041AAB">
      <w:pPr>
        <w:pStyle w:val="1250"/>
      </w:pPr>
      <w:r w:rsidRPr="00951A18">
        <w:t>Градостроительные регламенты не подлежат установлению.</w:t>
      </w:r>
    </w:p>
    <w:p w:rsidR="00041AAB" w:rsidRPr="00951A18" w:rsidRDefault="00041AAB" w:rsidP="00041AAB">
      <w:pPr>
        <w:pStyle w:val="1250"/>
      </w:pPr>
      <w:r w:rsidRPr="00951A18">
        <w:lastRenderedPageBreak/>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041AAB">
      <w:pPr>
        <w:pStyle w:val="39"/>
      </w:pPr>
      <w:bookmarkStart w:id="364" w:name="_Toc536627457"/>
      <w:bookmarkStart w:id="365" w:name="_Toc4763313"/>
      <w:r w:rsidRPr="00951A18">
        <w:t xml:space="preserve">Статья </w:t>
      </w:r>
      <w:r w:rsidR="009263BD">
        <w:t>40</w:t>
      </w:r>
      <w:r w:rsidRPr="00951A18">
        <w:t>. Градостроительные регламенты. Зоны резервных территорий</w:t>
      </w:r>
      <w:bookmarkEnd w:id="364"/>
      <w:r w:rsidR="00E641B3">
        <w:t>.</w:t>
      </w:r>
      <w:bookmarkEnd w:id="365"/>
    </w:p>
    <w:bookmarkEnd w:id="360"/>
    <w:bookmarkEnd w:id="361"/>
    <w:bookmarkEnd w:id="362"/>
    <w:p w:rsidR="00041AAB" w:rsidRPr="00951A18" w:rsidRDefault="00041AAB" w:rsidP="00041AAB">
      <w:pPr>
        <w:pStyle w:val="1250"/>
      </w:pPr>
      <w:r w:rsidRPr="00951A18">
        <w:rPr>
          <w:b/>
        </w:rPr>
        <w:t>Зоны резервных территорий</w:t>
      </w:r>
      <w:r w:rsidRPr="00951A18">
        <w:t xml:space="preserve"> — это территории, зарезервированные под будущее строительство объектов государственного, муниципального и иного значения.</w:t>
      </w:r>
    </w:p>
    <w:p w:rsidR="00041AAB" w:rsidRPr="00951A18" w:rsidRDefault="00041AAB" w:rsidP="00041AAB">
      <w:pPr>
        <w:pStyle w:val="1250"/>
      </w:pPr>
      <w:r w:rsidRPr="00951A18">
        <w:t>Эти территории могут быть использованы после принятия решения об их освоении и перевода в соответствующий вид территориальной зоны.</w:t>
      </w:r>
    </w:p>
    <w:p w:rsidR="00041AAB" w:rsidRPr="00951A18" w:rsidRDefault="00041AAB" w:rsidP="00041AAB">
      <w:pPr>
        <w:pStyle w:val="1250"/>
      </w:pPr>
      <w:r w:rsidRPr="00951A18">
        <w:t>Режим градостроительной деятельности на резервных территориях устанавливается с целью не нанесения ущерба для перспективного целевого развития данных территорий.</w:t>
      </w:r>
    </w:p>
    <w:p w:rsidR="00041AAB" w:rsidRPr="00951A18" w:rsidRDefault="00041AAB" w:rsidP="00041AAB">
      <w:pPr>
        <w:pStyle w:val="1250"/>
      </w:pPr>
      <w:r w:rsidRPr="00951A18">
        <w:t xml:space="preserve">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041AAB">
      <w:pPr>
        <w:pStyle w:val="1250"/>
      </w:pPr>
      <w:r w:rsidRPr="00951A18">
        <w:t xml:space="preserve"> Градостроительные регламенты не подлежат установлению.</w:t>
      </w:r>
    </w:p>
    <w:p w:rsidR="00041AAB" w:rsidRPr="00951A18" w:rsidRDefault="00041AAB" w:rsidP="00041AAB">
      <w:pPr>
        <w:pStyle w:val="39"/>
      </w:pPr>
      <w:bookmarkStart w:id="366" w:name="_Toc536627460"/>
      <w:bookmarkStart w:id="367" w:name="_Toc4763314"/>
      <w:bookmarkStart w:id="368" w:name="_Toc364069276"/>
      <w:bookmarkStart w:id="369" w:name="_Toc464038308"/>
      <w:bookmarkStart w:id="370" w:name="_Toc468262255"/>
      <w:r w:rsidRPr="00951A18">
        <w:t xml:space="preserve">Статья </w:t>
      </w:r>
      <w:r w:rsidR="002D06C6">
        <w:t>4</w:t>
      </w:r>
      <w:r w:rsidR="009263BD">
        <w:t>1</w:t>
      </w:r>
      <w:r w:rsidRPr="00951A18">
        <w:t>. Общие требования в части видов разрешенного использования земельных участков и объектов капитального строительства.</w:t>
      </w:r>
      <w:bookmarkEnd w:id="366"/>
      <w:bookmarkEnd w:id="367"/>
    </w:p>
    <w:p w:rsidR="00041AAB" w:rsidRPr="00951A18" w:rsidRDefault="00041AAB" w:rsidP="00041AAB">
      <w:pPr>
        <w:ind w:firstLine="709"/>
        <w:contextualSpacing/>
        <w:jc w:val="both"/>
        <w:rPr>
          <w:bCs/>
          <w:iCs/>
        </w:rPr>
      </w:pPr>
      <w:r w:rsidRPr="00951A18">
        <w:rPr>
          <w:bCs/>
          <w:iCs/>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w:t>
      </w:r>
    </w:p>
    <w:p w:rsidR="00041AAB" w:rsidRPr="00951A18" w:rsidRDefault="00041AAB" w:rsidP="00041AAB">
      <w:pPr>
        <w:ind w:firstLine="709"/>
        <w:contextualSpacing/>
        <w:jc w:val="both"/>
        <w:rPr>
          <w:bCs/>
          <w:iCs/>
        </w:rPr>
      </w:pPr>
      <w:r w:rsidRPr="00951A18">
        <w:rPr>
          <w:bCs/>
          <w:iCs/>
        </w:rPr>
        <w:t>- условно разрешенные виды использования;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w:t>
      </w:r>
    </w:p>
    <w:p w:rsidR="00041AAB" w:rsidRPr="00951A18" w:rsidRDefault="00041AAB" w:rsidP="00041AAB">
      <w:pPr>
        <w:ind w:firstLine="709"/>
        <w:contextualSpacing/>
        <w:jc w:val="both"/>
        <w:rPr>
          <w:bCs/>
          <w:iCs/>
        </w:rPr>
      </w:pPr>
      <w:r w:rsidRPr="00951A18">
        <w:rPr>
          <w:bCs/>
          <w:iCs/>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 - виды, предназначенные для реализации главной функции;</w:t>
      </w:r>
    </w:p>
    <w:p w:rsidR="00041AAB" w:rsidRPr="00951A18" w:rsidRDefault="00041AAB" w:rsidP="00041AAB">
      <w:pPr>
        <w:ind w:firstLine="709"/>
        <w:contextualSpacing/>
        <w:jc w:val="both"/>
        <w:rPr>
          <w:bCs/>
          <w:iCs/>
        </w:rPr>
      </w:pPr>
      <w:r w:rsidRPr="00951A18">
        <w:rPr>
          <w:bCs/>
          <w:iCs/>
        </w:rPr>
        <w:t>-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041AAB" w:rsidRPr="00951A18" w:rsidRDefault="00041AAB" w:rsidP="00041AAB">
      <w:pPr>
        <w:ind w:firstLine="709"/>
        <w:contextualSpacing/>
        <w:jc w:val="both"/>
        <w:rPr>
          <w:bCs/>
          <w:iCs/>
        </w:rPr>
      </w:pPr>
      <w:r w:rsidRPr="00951A18">
        <w:rPr>
          <w:bCs/>
          <w:iCs/>
        </w:rP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041AAB" w:rsidRPr="00951A18" w:rsidRDefault="00041AAB" w:rsidP="00041AAB">
      <w:pPr>
        <w:ind w:firstLine="709"/>
        <w:contextualSpacing/>
        <w:jc w:val="both"/>
        <w:rPr>
          <w:bCs/>
          <w:iCs/>
        </w:rPr>
      </w:pPr>
      <w:r w:rsidRPr="00951A18">
        <w:rPr>
          <w:bCs/>
          <w:iCs/>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041AAB" w:rsidRPr="00951A18" w:rsidRDefault="00041AAB" w:rsidP="00041AAB">
      <w:pPr>
        <w:ind w:firstLine="709"/>
        <w:contextualSpacing/>
        <w:jc w:val="both"/>
        <w:rPr>
          <w:bCs/>
          <w:iCs/>
        </w:rPr>
      </w:pPr>
      <w:r w:rsidRPr="00951A18">
        <w:rPr>
          <w:bCs/>
          <w:iCs/>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041AAB" w:rsidRPr="00951A18" w:rsidRDefault="00041AAB" w:rsidP="00041AAB">
      <w:pPr>
        <w:ind w:firstLine="709"/>
        <w:contextualSpacing/>
        <w:jc w:val="both"/>
        <w:rPr>
          <w:bCs/>
          <w:iCs/>
        </w:rPr>
      </w:pPr>
      <w:r w:rsidRPr="00951A18">
        <w:rPr>
          <w:bCs/>
          <w:iCs/>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041AAB" w:rsidRPr="00951A18" w:rsidRDefault="00041AAB" w:rsidP="00041AAB">
      <w:pPr>
        <w:ind w:firstLine="709"/>
        <w:contextualSpacing/>
        <w:jc w:val="both"/>
        <w:rPr>
          <w:bCs/>
          <w:iCs/>
        </w:rPr>
      </w:pPr>
      <w:r w:rsidRPr="00951A18">
        <w:rPr>
          <w:bCs/>
          <w:iCs/>
        </w:rPr>
        <w:lastRenderedPageBreak/>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041AAB" w:rsidRPr="00951A18" w:rsidRDefault="00041AAB" w:rsidP="00041AAB">
      <w:pPr>
        <w:ind w:firstLine="709"/>
        <w:contextualSpacing/>
        <w:jc w:val="both"/>
        <w:rPr>
          <w:bCs/>
          <w:iCs/>
        </w:rPr>
      </w:pPr>
      <w:r w:rsidRPr="00951A18">
        <w:rPr>
          <w:bCs/>
          <w:iCs/>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041AAB" w:rsidRPr="00951A18" w:rsidRDefault="00041AAB" w:rsidP="00041AAB">
      <w:pPr>
        <w:ind w:firstLine="709"/>
        <w:contextualSpacing/>
        <w:jc w:val="both"/>
        <w:rPr>
          <w:bCs/>
          <w:iCs/>
        </w:rPr>
      </w:pPr>
      <w:r w:rsidRPr="00951A18">
        <w:rPr>
          <w:bCs/>
          <w:iCs/>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041AAB" w:rsidRPr="00951A18" w:rsidRDefault="00041AAB" w:rsidP="00041AAB">
      <w:pPr>
        <w:ind w:firstLine="709"/>
        <w:contextualSpacing/>
        <w:jc w:val="both"/>
        <w:rPr>
          <w:bCs/>
          <w:iCs/>
        </w:rPr>
      </w:pPr>
      <w:r w:rsidRPr="00951A18">
        <w:rPr>
          <w:bCs/>
          <w:iCs/>
        </w:rPr>
        <w:t>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повысительные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041AAB" w:rsidRPr="00951A18" w:rsidRDefault="00041AAB" w:rsidP="00041AAB">
      <w:pPr>
        <w:ind w:firstLine="709"/>
        <w:contextualSpacing/>
        <w:jc w:val="both"/>
        <w:rPr>
          <w:bCs/>
          <w:iCs/>
        </w:rPr>
      </w:pPr>
      <w:r w:rsidRPr="00951A18">
        <w:rPr>
          <w:bCs/>
          <w:iCs/>
        </w:rP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041AAB" w:rsidRPr="00951A18" w:rsidRDefault="00041AAB" w:rsidP="00041AAB">
      <w:pPr>
        <w:ind w:firstLine="709"/>
        <w:contextualSpacing/>
        <w:jc w:val="both"/>
        <w:rPr>
          <w:bCs/>
          <w:iCs/>
        </w:rPr>
      </w:pPr>
      <w:r w:rsidRPr="00951A18">
        <w:rPr>
          <w:bCs/>
          <w:iCs/>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041AAB" w:rsidRPr="00951A18" w:rsidRDefault="00041AAB" w:rsidP="00041AAB">
      <w:pPr>
        <w:ind w:firstLine="709"/>
        <w:contextualSpacing/>
        <w:jc w:val="both"/>
        <w:rPr>
          <w:bCs/>
          <w:iCs/>
        </w:rPr>
      </w:pPr>
      <w:r w:rsidRPr="00951A18">
        <w:rPr>
          <w:bCs/>
          <w:iCs/>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сельского поселения;</w:t>
      </w:r>
    </w:p>
    <w:p w:rsidR="00041AAB" w:rsidRPr="00951A18" w:rsidRDefault="00041AAB" w:rsidP="00041AAB">
      <w:pPr>
        <w:ind w:firstLine="709"/>
        <w:contextualSpacing/>
        <w:jc w:val="both"/>
        <w:rPr>
          <w:bCs/>
          <w:iCs/>
        </w:rPr>
      </w:pPr>
      <w:r w:rsidRPr="00951A18">
        <w:rPr>
          <w:bCs/>
          <w:iCs/>
        </w:rPr>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041AAB" w:rsidRPr="00951A18" w:rsidRDefault="00041AAB" w:rsidP="00041AAB">
      <w:pPr>
        <w:ind w:firstLine="709"/>
        <w:contextualSpacing/>
        <w:jc w:val="both"/>
        <w:rPr>
          <w:bCs/>
          <w:iCs/>
        </w:rPr>
      </w:pPr>
      <w:r w:rsidRPr="00951A18">
        <w:rPr>
          <w:bCs/>
          <w:iCs/>
        </w:rPr>
        <w:t>6. Виды использования недвижимости, отсутствующие в настоящих Правилах, являются условно разрешенными для соответствующей территориальной зоны и могут быть разрешены, в порядке, предусмотренном статьей 16 Правил.</w:t>
      </w:r>
    </w:p>
    <w:p w:rsidR="00041AAB" w:rsidRPr="00951A18" w:rsidRDefault="00041AAB" w:rsidP="00041AAB">
      <w:pPr>
        <w:ind w:firstLine="709"/>
        <w:contextualSpacing/>
        <w:jc w:val="both"/>
        <w:rPr>
          <w:bCs/>
          <w:iCs/>
        </w:rPr>
      </w:pPr>
      <w:r w:rsidRPr="00951A18">
        <w:rPr>
          <w:bCs/>
          <w:iCs/>
        </w:rPr>
        <w:t>7.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041AAB" w:rsidRPr="00951A18" w:rsidRDefault="00041AAB" w:rsidP="00041AAB">
      <w:pPr>
        <w:ind w:firstLine="709"/>
        <w:contextualSpacing/>
        <w:jc w:val="both"/>
        <w:rPr>
          <w:bCs/>
          <w:iCs/>
        </w:rPr>
      </w:pPr>
      <w:r w:rsidRPr="00951A18">
        <w:rPr>
          <w:bCs/>
          <w:iCs/>
        </w:rPr>
        <w:lastRenderedPageBreak/>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041AAB" w:rsidRPr="00951A18" w:rsidRDefault="00041AAB" w:rsidP="00041AAB">
      <w:pPr>
        <w:ind w:firstLine="709"/>
        <w:contextualSpacing/>
        <w:jc w:val="both"/>
        <w:rPr>
          <w:bCs/>
          <w:iCs/>
        </w:rPr>
      </w:pPr>
      <w:r w:rsidRPr="00951A18">
        <w:rPr>
          <w:bCs/>
          <w:iCs/>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41AAB" w:rsidRPr="00951A18" w:rsidRDefault="00041AAB" w:rsidP="00041AAB">
      <w:pPr>
        <w:ind w:firstLine="709"/>
        <w:contextualSpacing/>
        <w:jc w:val="both"/>
        <w:rPr>
          <w:bCs/>
          <w:iCs/>
        </w:rPr>
      </w:pPr>
      <w:r w:rsidRPr="00951A18">
        <w:rPr>
          <w:bCs/>
          <w:iCs/>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041AAB" w:rsidRPr="00951A18" w:rsidRDefault="00041AAB" w:rsidP="00041AAB">
      <w:pPr>
        <w:ind w:firstLine="709"/>
        <w:contextualSpacing/>
        <w:jc w:val="both"/>
        <w:rPr>
          <w:bCs/>
          <w:iCs/>
        </w:rPr>
      </w:pPr>
      <w:r w:rsidRPr="00951A18">
        <w:rPr>
          <w:bCs/>
          <w:iCs/>
        </w:rPr>
        <w:t>В случае, если использование указанных в части 18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41AAB" w:rsidRPr="00951A18" w:rsidRDefault="00041AAB" w:rsidP="00041AAB">
      <w:pPr>
        <w:ind w:firstLine="709"/>
        <w:contextualSpacing/>
        <w:jc w:val="both"/>
        <w:rPr>
          <w:b/>
          <w:lang w:eastAsia="en-US"/>
        </w:rPr>
      </w:pPr>
      <w:r w:rsidRPr="00951A18">
        <w:rPr>
          <w:lang w:eastAsia="en-US"/>
        </w:rPr>
        <w:t>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d"/>
        <w:contextualSpacing/>
        <w:rPr>
          <w:lang w:eastAsia="en-US"/>
        </w:rPr>
      </w:pPr>
      <w:r w:rsidRPr="00951A18">
        <w:t xml:space="preserve">11. </w:t>
      </w:r>
      <w:r w:rsidRPr="00951A18">
        <w:rPr>
          <w:lang w:eastAsia="en-US"/>
        </w:rPr>
        <w:t>Виды разрешенного использования земельных участков и объектов капитального строительства:</w:t>
      </w:r>
    </w:p>
    <w:p w:rsidR="00041AAB" w:rsidRPr="00951A18" w:rsidRDefault="00041AAB" w:rsidP="00041AAB">
      <w:pPr>
        <w:pStyle w:val="afffffd"/>
        <w:contextualSpacing/>
        <w:rPr>
          <w:lang w:eastAsia="en-US"/>
        </w:rPr>
      </w:pPr>
      <w:r w:rsidRPr="00951A18">
        <w:rPr>
          <w:lang w:eastAsia="en-US"/>
        </w:rPr>
        <w:t>- основные виды разрешенного использования;</w:t>
      </w:r>
    </w:p>
    <w:p w:rsidR="00041AAB" w:rsidRPr="00951A18" w:rsidRDefault="00041AAB" w:rsidP="00041AAB">
      <w:pPr>
        <w:pStyle w:val="afffffd"/>
        <w:contextualSpacing/>
        <w:rPr>
          <w:lang w:eastAsia="en-US"/>
        </w:rPr>
      </w:pPr>
      <w:r w:rsidRPr="00951A18">
        <w:rPr>
          <w:lang w:eastAsia="en-US"/>
        </w:rPr>
        <w:t>- условно разрешенные виды использования;</w:t>
      </w:r>
    </w:p>
    <w:p w:rsidR="00041AAB" w:rsidRPr="00951A18" w:rsidRDefault="00041AAB" w:rsidP="00041AAB">
      <w:pPr>
        <w:pStyle w:val="afffffd"/>
        <w:contextualSpacing/>
        <w:rPr>
          <w:lang w:eastAsia="en-US"/>
        </w:rPr>
      </w:pPr>
      <w:r w:rsidRPr="00951A18">
        <w:rPr>
          <w:lang w:eastAsia="en-US"/>
        </w:rPr>
        <w:t>- вспомогательные виды разрешенного использования</w:t>
      </w:r>
    </w:p>
    <w:p w:rsidR="00041AAB" w:rsidRPr="00951A18" w:rsidRDefault="00041AAB" w:rsidP="00041AAB">
      <w:pPr>
        <w:ind w:firstLine="709"/>
        <w:contextualSpacing/>
        <w:jc w:val="both"/>
        <w:rPr>
          <w:b/>
          <w:lang w:eastAsia="en-US"/>
        </w:rPr>
      </w:pP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d"/>
        <w:contextualSpacing/>
        <w:rPr>
          <w:u w:val="single"/>
          <w:lang w:eastAsia="en-US"/>
        </w:rPr>
      </w:pPr>
      <w:r w:rsidRPr="00951A18">
        <w:rPr>
          <w:lang w:eastAsia="en-US"/>
        </w:rPr>
        <w:t xml:space="preserve">В случае если в территориальной зоне отсутствуют какие-то виды разрешенного использования </w:t>
      </w:r>
      <w:r w:rsidRPr="00951A18">
        <w:rPr>
          <w:u w:val="single"/>
          <w:lang w:eastAsia="en-US"/>
        </w:rPr>
        <w:t>необходимо указывать «не устанавливаются».</w:t>
      </w:r>
    </w:p>
    <w:p w:rsidR="00041AAB" w:rsidRPr="00951A18" w:rsidRDefault="00041AAB" w:rsidP="00041AAB">
      <w:pPr>
        <w:pStyle w:val="39"/>
      </w:pPr>
      <w:bookmarkStart w:id="371" w:name="_Toc536627461"/>
      <w:bookmarkStart w:id="372" w:name="_Toc4763315"/>
      <w:r w:rsidRPr="00951A18">
        <w:t xml:space="preserve">Статья </w:t>
      </w:r>
      <w:r w:rsidR="002D06C6">
        <w:t>4</w:t>
      </w:r>
      <w:r w:rsidR="009263BD">
        <w:t>2</w:t>
      </w:r>
      <w:r w:rsidRPr="00951A18">
        <w:t>. Общие требования в части ограничений использования земельных участков и объектов капитального строительства.</w:t>
      </w:r>
      <w:bookmarkEnd w:id="371"/>
      <w:bookmarkEnd w:id="372"/>
    </w:p>
    <w:p w:rsidR="00041AAB" w:rsidRPr="00951A18" w:rsidRDefault="00041AAB" w:rsidP="00041AAB">
      <w:pPr>
        <w:widowControl w:val="0"/>
        <w:autoSpaceDE w:val="0"/>
        <w:autoSpaceDN w:val="0"/>
        <w:adjustRightInd w:val="0"/>
        <w:ind w:firstLine="709"/>
        <w:contextualSpacing/>
        <w:jc w:val="both"/>
      </w:pPr>
      <w:r w:rsidRPr="00951A18">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041AAB" w:rsidRPr="00951A18" w:rsidRDefault="00041AAB" w:rsidP="00041AAB">
      <w:pPr>
        <w:widowControl w:val="0"/>
        <w:autoSpaceDE w:val="0"/>
        <w:autoSpaceDN w:val="0"/>
        <w:adjustRightInd w:val="0"/>
        <w:ind w:firstLine="709"/>
        <w:contextualSpacing/>
        <w:jc w:val="both"/>
      </w:pPr>
      <w:r w:rsidRPr="00951A18">
        <w:t xml:space="preserve">2. В случае если земельный участок и объект капитального строительства расположены </w:t>
      </w:r>
      <w:r w:rsidRPr="00951A18">
        <w:lastRenderedPageBreak/>
        <w:t>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041AAB" w:rsidRPr="00951A18" w:rsidRDefault="00041AAB" w:rsidP="00041AAB">
      <w:pPr>
        <w:widowControl w:val="0"/>
        <w:autoSpaceDE w:val="0"/>
        <w:autoSpaceDN w:val="0"/>
        <w:adjustRightInd w:val="0"/>
        <w:ind w:firstLine="709"/>
        <w:contextualSpacing/>
        <w:jc w:val="both"/>
      </w:pPr>
      <w:r w:rsidRPr="00951A18">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041AAB" w:rsidRPr="00951A18" w:rsidRDefault="00041AAB" w:rsidP="00041AAB">
      <w:pPr>
        <w:widowControl w:val="0"/>
        <w:autoSpaceDE w:val="0"/>
        <w:autoSpaceDN w:val="0"/>
        <w:adjustRightInd w:val="0"/>
        <w:ind w:firstLine="709"/>
        <w:contextualSpacing/>
        <w:jc w:val="both"/>
      </w:pPr>
      <w:r w:rsidRPr="00951A18">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041AAB" w:rsidRPr="00951A18" w:rsidRDefault="00041AAB" w:rsidP="00041AAB">
      <w:pPr>
        <w:widowControl w:val="0"/>
        <w:autoSpaceDE w:val="0"/>
        <w:autoSpaceDN w:val="0"/>
        <w:adjustRightInd w:val="0"/>
        <w:ind w:firstLine="709"/>
        <w:contextualSpacing/>
        <w:jc w:val="both"/>
      </w:pPr>
      <w:r w:rsidRPr="00951A18">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041AAB" w:rsidRPr="00951A18" w:rsidRDefault="00041AAB" w:rsidP="00041AAB">
      <w:pPr>
        <w:pStyle w:val="39"/>
      </w:pPr>
      <w:bookmarkStart w:id="373" w:name="_Toc532370138"/>
      <w:bookmarkStart w:id="374" w:name="_Toc536627462"/>
      <w:bookmarkStart w:id="375" w:name="_Toc4763316"/>
      <w:bookmarkEnd w:id="368"/>
      <w:bookmarkEnd w:id="369"/>
      <w:bookmarkEnd w:id="370"/>
      <w:r w:rsidRPr="00951A18">
        <w:t xml:space="preserve">Статья </w:t>
      </w:r>
      <w:r w:rsidR="002D06C6">
        <w:t>4</w:t>
      </w:r>
      <w:r w:rsidR="009263BD">
        <w:t>3</w:t>
      </w:r>
      <w:r w:rsidRPr="00951A18">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373"/>
      <w:bookmarkEnd w:id="374"/>
      <w:bookmarkEnd w:id="375"/>
    </w:p>
    <w:p w:rsidR="00041AAB" w:rsidRPr="00951A18" w:rsidRDefault="00041AAB" w:rsidP="00041AAB">
      <w:pPr>
        <w:tabs>
          <w:tab w:val="left" w:pos="-2410"/>
          <w:tab w:val="left" w:pos="-1985"/>
        </w:tabs>
        <w:autoSpaceDE w:val="0"/>
        <w:ind w:firstLine="709"/>
        <w:contextualSpacing/>
        <w:jc w:val="both"/>
        <w:rPr>
          <w:rFonts w:cs="Times New Roman"/>
          <w:szCs w:val="20"/>
        </w:rPr>
      </w:pPr>
      <w:r w:rsidRPr="00951A18">
        <w:rPr>
          <w:rFonts w:cs="Times New Roman"/>
          <w:szCs w:val="20"/>
        </w:rPr>
        <w:t>Градостроительные регламенты, установленные настоящими правилами, применяются исключительно с учетом приведенных ниже ограничений, действующих в зонах с особыми условиями использования территорий.</w:t>
      </w:r>
    </w:p>
    <w:p w:rsidR="00041AAB" w:rsidRPr="00951A18" w:rsidRDefault="00041AAB" w:rsidP="007463B2">
      <w:pPr>
        <w:pStyle w:val="40"/>
        <w:numPr>
          <w:ilvl w:val="0"/>
          <w:numId w:val="9"/>
        </w:numPr>
      </w:pPr>
      <w:r w:rsidRPr="00951A18">
        <w:t>Охранные зоны инженерных коммуникаций и сооружений</w:t>
      </w:r>
    </w:p>
    <w:p w:rsidR="00041AAB" w:rsidRPr="00951A18" w:rsidRDefault="00041AAB" w:rsidP="00041AAB">
      <w:pPr>
        <w:pStyle w:val="ac"/>
        <w:contextualSpacing/>
        <w:jc w:val="both"/>
        <w:rPr>
          <w:i/>
          <w:u w:val="single"/>
        </w:rPr>
      </w:pPr>
      <w:r w:rsidRPr="00951A18">
        <w:rPr>
          <w:i/>
          <w:u w:val="single"/>
        </w:rPr>
        <w:t>Охранные зоны объектов электросетевого хозяйства</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 устройства электроустановок;</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2. Ширина охранных зон инженерных сетей составляет:</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500 кВ</w:t>
      </w:r>
      <w:r w:rsidRPr="00951A18">
        <w:rPr>
          <w:rFonts w:cs="Times New Roman"/>
          <w:szCs w:val="20"/>
        </w:rPr>
        <w:tab/>
        <w:t>-</w:t>
      </w:r>
      <w:r w:rsidRPr="00951A18">
        <w:rPr>
          <w:rFonts w:cs="Times New Roman"/>
          <w:szCs w:val="20"/>
        </w:rPr>
        <w:tab/>
        <w:t>30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110 кВ</w:t>
      </w:r>
      <w:r w:rsidRPr="00951A18">
        <w:rPr>
          <w:rFonts w:cs="Times New Roman"/>
          <w:szCs w:val="20"/>
        </w:rPr>
        <w:tab/>
        <w:t>-</w:t>
      </w:r>
      <w:r w:rsidRPr="00951A18">
        <w:rPr>
          <w:rFonts w:cs="Times New Roman"/>
          <w:szCs w:val="20"/>
        </w:rPr>
        <w:tab/>
        <w:t>20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35 кВ</w:t>
      </w:r>
      <w:r w:rsidRPr="00951A18">
        <w:rPr>
          <w:rFonts w:cs="Times New Roman"/>
          <w:szCs w:val="20"/>
        </w:rPr>
        <w:tab/>
        <w:t>-</w:t>
      </w:r>
      <w:r w:rsidRPr="00951A18">
        <w:rPr>
          <w:rFonts w:cs="Times New Roman"/>
          <w:szCs w:val="20"/>
        </w:rPr>
        <w:tab/>
        <w:t>15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6-10кВ</w:t>
      </w:r>
      <w:r w:rsidRPr="00951A18">
        <w:rPr>
          <w:rFonts w:cs="Times New Roman"/>
          <w:szCs w:val="20"/>
        </w:rPr>
        <w:tab/>
        <w:t>-</w:t>
      </w:r>
      <w:r w:rsidRPr="00951A18">
        <w:rPr>
          <w:rFonts w:cs="Times New Roman"/>
          <w:szCs w:val="20"/>
        </w:rPr>
        <w:tab/>
        <w:t>10 м;</w:t>
      </w:r>
    </w:p>
    <w:p w:rsidR="00041AAB" w:rsidRPr="00951A18" w:rsidRDefault="00041AAB" w:rsidP="00041AAB">
      <w:pPr>
        <w:ind w:firstLine="709"/>
        <w:contextualSpacing/>
        <w:jc w:val="both"/>
      </w:pPr>
      <w:r w:rsidRPr="00951A18">
        <w:rPr>
          <w:rFonts w:cs="Times New Roman"/>
          <w:szCs w:val="20"/>
        </w:rPr>
        <w:t>ЛЭП</w:t>
      </w:r>
      <w:r w:rsidRPr="00951A18">
        <w:t xml:space="preserve"> до 1 кВ -           2 м.</w:t>
      </w:r>
    </w:p>
    <w:p w:rsidR="00041AAB" w:rsidRPr="00951A18" w:rsidRDefault="00041AAB" w:rsidP="00041AAB">
      <w:pPr>
        <w:ind w:firstLine="709"/>
        <w:contextualSpacing/>
        <w:jc w:val="both"/>
      </w:pPr>
      <w:r w:rsidRPr="00951A18">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Межпоселковые газораспределительные сети высокого давления – 7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lastRenderedPageBreak/>
        <w:t>Газопроводы низкого давления – 2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Подземные источники водоснабжения – 50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Охранные зоны устанавливаются вдоль воздушных линий электропередач в виде части поверхности участка земли и воздушного пространства ограниченной параллельными вертикальными плоскостями, отстоящими на вышеуказанных расстояниях по обе стороны от крайних проводов.</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охранных зонах запрещается:</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б) размещать любые объекты и предметы (материалы) в пределах указанных зон;</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разводить огонь в пределах охранных зон вводных и распределительных устройств, подстанций,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 размещать свалки;</w:t>
      </w:r>
    </w:p>
    <w:p w:rsidR="00041AAB" w:rsidRPr="00951A18" w:rsidRDefault="00041AAB" w:rsidP="00041AAB">
      <w:pPr>
        <w:widowControl w:val="0"/>
        <w:autoSpaceDE w:val="0"/>
        <w:ind w:firstLine="709"/>
        <w:contextualSpacing/>
        <w:jc w:val="both"/>
        <w:rPr>
          <w:rFonts w:cs="Times New Roman"/>
          <w:szCs w:val="20"/>
        </w:rPr>
      </w:pP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 160 от 24 февраля 2009 года, в охранных зонах линий электропередачи напряжением свыше 1000 вольт, запрещается: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складировать или размещать хранилища любых, в том числе горюче-смазочных, материалов;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осуществлять проход судов с поднятыми стрелами кранов и других механизмов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p>
    <w:p w:rsidR="00041AAB" w:rsidRPr="00951A18" w:rsidRDefault="00041AAB" w:rsidP="00041AAB">
      <w:pPr>
        <w:ind w:firstLine="709"/>
        <w:contextualSpacing/>
        <w:jc w:val="both"/>
      </w:pPr>
      <w:r w:rsidRPr="00951A18">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строительство, капитальный ремонт, реконструкция или снос зданий и сооружений;</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горные, взрывные, мелиоративные работы, в том числе связанные с временным затоплением земель;</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посадка и вырубка деревьев и кустарников;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lastRenderedPageBreak/>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041AAB" w:rsidRPr="00951A18" w:rsidRDefault="00041AAB" w:rsidP="00041AAB">
      <w:pPr>
        <w:ind w:firstLine="709"/>
        <w:contextualSpacing/>
        <w:jc w:val="both"/>
      </w:pPr>
      <w:r w:rsidRPr="00951A18">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041AAB" w:rsidRPr="00951A18" w:rsidRDefault="00041AAB" w:rsidP="00041AAB">
      <w:pPr>
        <w:ind w:firstLine="709"/>
        <w:contextualSpacing/>
        <w:jc w:val="both"/>
      </w:pPr>
      <w:r w:rsidRPr="00951A18">
        <w:t>- 110 кВ – 20 метров;</w:t>
      </w:r>
    </w:p>
    <w:p w:rsidR="00041AAB" w:rsidRPr="00951A18" w:rsidRDefault="00041AAB" w:rsidP="00041AAB">
      <w:pPr>
        <w:ind w:firstLine="709"/>
        <w:contextualSpacing/>
        <w:jc w:val="both"/>
      </w:pPr>
      <w:r w:rsidRPr="00951A18">
        <w:t>- 150-220 кВ – 25 метров;</w:t>
      </w:r>
    </w:p>
    <w:p w:rsidR="00041AAB" w:rsidRPr="00951A18" w:rsidRDefault="00041AAB" w:rsidP="00041AAB">
      <w:pPr>
        <w:ind w:firstLine="709"/>
        <w:contextualSpacing/>
        <w:jc w:val="both"/>
      </w:pPr>
      <w:r w:rsidRPr="00951A18">
        <w:t>Примечание:</w:t>
      </w:r>
    </w:p>
    <w:p w:rsidR="00041AAB" w:rsidRPr="00951A18" w:rsidRDefault="00041AAB" w:rsidP="00041AAB">
      <w:pPr>
        <w:ind w:firstLine="709"/>
        <w:contextualSpacing/>
        <w:jc w:val="both"/>
      </w:pPr>
      <w:r w:rsidRPr="00951A18">
        <w:t>Постановление Правительства РФ </w:t>
      </w:r>
      <w:hyperlink r:id="rId75" w:history="1">
        <w:r w:rsidRPr="00951A18">
          <w:t>от 24.02.2009г. №160</w:t>
        </w:r>
      </w:hyperlink>
      <w:r w:rsidRPr="00951A18">
        <w:t>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41AAB" w:rsidRPr="00951A18" w:rsidRDefault="00041AAB" w:rsidP="00041AAB">
      <w:pPr>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Охранные зоны магистральных трубопроводов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В соответствии с Постановлением Правительства РФ от 20.11.2000 N 878 "Об утверждении Правил охраны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а) строить объекты жилищно-гражданского и производственного назначения;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д) устраивать свалки и склады, разливать растворы кислот, солей, щелочей и других химически активных веществ;</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ж) разводить огонь и размещать источники огня;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з) рыть погреба, копать и обрабатывать почву сельскохозяйственными и мелиоративными орудиями и механизмами на глубину более 0,3 метра;</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л) самовольно подключаться к газораспределительным сетям.</w:t>
      </w:r>
    </w:p>
    <w:p w:rsidR="00041AAB" w:rsidRPr="00951A18" w:rsidRDefault="00041AAB" w:rsidP="00041AAB">
      <w:pPr>
        <w:autoSpaceDE w:val="0"/>
        <w:ind w:firstLine="709"/>
        <w:contextualSpacing/>
        <w:jc w:val="both"/>
        <w:rPr>
          <w:rFonts w:cs="Times New Roman"/>
          <w:szCs w:val="20"/>
        </w:rPr>
      </w:pPr>
      <w:bookmarkStart w:id="376" w:name="Par12"/>
      <w:bookmarkEnd w:id="376"/>
      <w:r w:rsidRPr="00951A18">
        <w:rPr>
          <w:rFonts w:cs="Times New Roman"/>
          <w:szCs w:val="20"/>
        </w:rPr>
        <w:t xml:space="preserve">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w:t>
      </w:r>
      <w:r w:rsidRPr="00951A18">
        <w:rPr>
          <w:rFonts w:cs="Times New Roman"/>
          <w:szCs w:val="20"/>
        </w:rPr>
        <w:lastRenderedPageBreak/>
        <w:t>предварительного письменного уведомления эксплуатационной организации не менее чем за 3 рабочих дня до начала работ.</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 xml:space="preserve">Хозяйственная деятельность в охранных зонах газораспределительных сетей, не предусмотренная вышеуказанными </w:t>
      </w:r>
      <w:hyperlink w:anchor="Par0" w:history="1">
        <w:r w:rsidRPr="00951A18">
          <w:rPr>
            <w:rFonts w:cs="Times New Roman"/>
            <w:szCs w:val="20"/>
          </w:rPr>
          <w:t>пунктами</w:t>
        </w:r>
      </w:hyperlink>
      <w:r w:rsidRPr="00951A18">
        <w:rPr>
          <w:rFonts w:cs="Times New Roman"/>
          <w:szCs w:val="20"/>
        </w:rPr>
        <w:t xml:space="preserve">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041AAB" w:rsidRPr="00951A18" w:rsidRDefault="00041AAB" w:rsidP="00041AAB">
      <w:pPr>
        <w:autoSpaceDE w:val="0"/>
        <w:ind w:firstLine="709"/>
        <w:contextualSpacing/>
        <w:jc w:val="both"/>
        <w:rPr>
          <w:rFonts w:cs="Times New Roman"/>
          <w:szCs w:val="20"/>
        </w:rPr>
      </w:pPr>
    </w:p>
    <w:p w:rsidR="00041AAB" w:rsidRPr="00951A18" w:rsidRDefault="00041AAB" w:rsidP="00041AAB">
      <w:pPr>
        <w:ind w:firstLine="709"/>
        <w:contextualSpacing/>
        <w:jc w:val="both"/>
        <w:rPr>
          <w:i/>
          <w:u w:val="single"/>
        </w:rPr>
      </w:pPr>
      <w:r w:rsidRPr="00951A18">
        <w:rPr>
          <w:i/>
          <w:u w:val="single"/>
        </w:rPr>
        <w:t>Охранные зоны газораспределительных сетей</w:t>
      </w:r>
    </w:p>
    <w:p w:rsidR="00041AAB" w:rsidRPr="00951A18" w:rsidRDefault="00041AAB" w:rsidP="00041AAB">
      <w:pPr>
        <w:ind w:firstLine="709"/>
        <w:contextualSpacing/>
        <w:jc w:val="both"/>
      </w:pPr>
      <w:r w:rsidRPr="00951A18">
        <w:t>Для газораспределительных сетей устанавливаются следующие охранные зоны:</w:t>
      </w:r>
    </w:p>
    <w:p w:rsidR="00041AAB" w:rsidRPr="00951A18" w:rsidRDefault="00041AAB" w:rsidP="00041AAB">
      <w:pPr>
        <w:ind w:firstLine="709"/>
        <w:contextualSpacing/>
        <w:jc w:val="both"/>
      </w:pPr>
      <w:r w:rsidRPr="00951A18">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041AAB" w:rsidRPr="00951A18" w:rsidRDefault="00041AAB" w:rsidP="00041AAB">
      <w:pPr>
        <w:ind w:firstLine="709"/>
        <w:contextualSpacing/>
        <w:jc w:val="both"/>
      </w:pPr>
      <w:r w:rsidRPr="00951A18">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41AAB" w:rsidRPr="00951A18" w:rsidRDefault="00041AAB" w:rsidP="00041AAB">
      <w:pPr>
        <w:ind w:firstLine="709"/>
        <w:contextualSpacing/>
        <w:jc w:val="both"/>
      </w:pPr>
      <w:r w:rsidRPr="00951A18">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41AAB" w:rsidRPr="00951A18" w:rsidRDefault="00041AAB" w:rsidP="00041AAB">
      <w:pPr>
        <w:ind w:firstLine="709"/>
        <w:contextualSpacing/>
        <w:jc w:val="both"/>
      </w:pPr>
      <w:r w:rsidRPr="00951A18">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41AAB" w:rsidRPr="00951A18" w:rsidRDefault="00041AAB" w:rsidP="00041AAB">
      <w:pPr>
        <w:ind w:firstLine="709"/>
        <w:contextualSpacing/>
        <w:jc w:val="both"/>
      </w:pPr>
      <w:r w:rsidRPr="00951A18">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041AAB" w:rsidRPr="00951A18" w:rsidRDefault="00041AAB" w:rsidP="00041AAB">
      <w:pPr>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газораспределительных сетей» (утв. постановлением Правительства РФ </w:t>
      </w:r>
      <w:hyperlink r:id="rId76" w:history="1">
        <w:r w:rsidRPr="00951A18">
          <w:t>от 20.11.2000г. №878</w:t>
        </w:r>
      </w:hyperlink>
      <w:r w:rsidRPr="00951A18">
        <w:t>)</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Охранные зоны магистральных трубопроводов</w:t>
      </w:r>
    </w:p>
    <w:p w:rsidR="00041AAB" w:rsidRPr="00951A18" w:rsidRDefault="00041AAB" w:rsidP="00041AAB">
      <w:pPr>
        <w:widowControl w:val="0"/>
        <w:autoSpaceDE w:val="0"/>
        <w:autoSpaceDN w:val="0"/>
        <w:adjustRightInd w:val="0"/>
        <w:ind w:firstLine="709"/>
        <w:contextualSpacing/>
        <w:jc w:val="both"/>
      </w:pPr>
      <w:r w:rsidRPr="00951A18">
        <w:t>Местные органы власти и управления выдают сведения о местонахождении трубопровода заинтересованным предприятиям, организациям и учреждениям по их просьбам.</w:t>
      </w:r>
    </w:p>
    <w:p w:rsidR="00041AAB" w:rsidRPr="00951A18" w:rsidRDefault="00041AAB" w:rsidP="00041AAB">
      <w:pPr>
        <w:widowControl w:val="0"/>
        <w:autoSpaceDE w:val="0"/>
        <w:autoSpaceDN w:val="0"/>
        <w:adjustRightInd w:val="0"/>
        <w:ind w:firstLine="709"/>
        <w:contextualSpacing/>
        <w:jc w:val="both"/>
      </w:pPr>
      <w:r w:rsidRPr="00951A18">
        <w:t>Предприятия трубопроводного транспорта должны регулярно (не реже 1 раза в квартал) давать информацию через местное радио и печать о местах прохождения трубопроводов.</w:t>
      </w:r>
    </w:p>
    <w:p w:rsidR="00041AAB" w:rsidRPr="00951A18" w:rsidRDefault="00041AAB" w:rsidP="00041AAB">
      <w:pPr>
        <w:widowControl w:val="0"/>
        <w:autoSpaceDE w:val="0"/>
        <w:autoSpaceDN w:val="0"/>
        <w:adjustRightInd w:val="0"/>
        <w:ind w:firstLine="709"/>
        <w:contextualSpacing/>
        <w:jc w:val="both"/>
      </w:pPr>
      <w:r w:rsidRPr="00951A18">
        <w:t>Для исключения возможности повреждения трубопроводов (при любом виде их прокладки)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вдоль трасс трубопроводов, транспортирующих … природный газ … - в виде участка земли, ограниченного условными линиями, проходящими в 25 метрах от оси трубопровода с каждой стороны;</w:t>
      </w:r>
    </w:p>
    <w:p w:rsidR="00041AAB" w:rsidRPr="00951A18" w:rsidRDefault="00041AAB" w:rsidP="00041AAB">
      <w:pPr>
        <w:widowControl w:val="0"/>
        <w:autoSpaceDE w:val="0"/>
        <w:autoSpaceDN w:val="0"/>
        <w:adjustRightInd w:val="0"/>
        <w:ind w:firstLine="709"/>
        <w:contextualSpacing/>
        <w:jc w:val="both"/>
      </w:pPr>
      <w:r w:rsidRPr="00951A18">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041AAB" w:rsidRPr="00951A18" w:rsidRDefault="00041AAB" w:rsidP="00041AAB">
      <w:pPr>
        <w:widowControl w:val="0"/>
        <w:autoSpaceDE w:val="0"/>
        <w:autoSpaceDN w:val="0"/>
        <w:adjustRightInd w:val="0"/>
        <w:ind w:firstLine="709"/>
        <w:contextualSpacing/>
        <w:jc w:val="both"/>
      </w:pPr>
      <w:r w:rsidRPr="00951A18">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041AAB" w:rsidRPr="00951A18" w:rsidRDefault="00041AAB" w:rsidP="00041AAB">
      <w:pPr>
        <w:widowControl w:val="0"/>
        <w:autoSpaceDE w:val="0"/>
        <w:autoSpaceDN w:val="0"/>
        <w:adjustRightInd w:val="0"/>
        <w:ind w:firstLine="709"/>
        <w:contextualSpacing/>
        <w:jc w:val="both"/>
      </w:pPr>
      <w:r w:rsidRPr="00951A18">
        <w:t xml:space="preserve">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w:t>
      </w:r>
      <w:r w:rsidRPr="00951A18">
        <w:lastRenderedPageBreak/>
        <w:t>- в виде участка земли, ограниченного замкнутой линией, отстоящей от границ территорий указанных объектов на 100 метров во все стороны.</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Режим использования охранной зоны:</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041AAB" w:rsidRPr="00951A18" w:rsidRDefault="00041AAB" w:rsidP="00041AAB">
      <w:pPr>
        <w:widowControl w:val="0"/>
        <w:autoSpaceDE w:val="0"/>
        <w:autoSpaceDN w:val="0"/>
        <w:adjustRightInd w:val="0"/>
        <w:ind w:firstLine="709"/>
        <w:contextualSpacing/>
        <w:jc w:val="both"/>
      </w:pPr>
      <w:r w:rsidRPr="00951A18">
        <w:t>а) перемещать, засыпать и ломать опознавательные и сигнальные знаки, контрольно-измерительные пункты;</w:t>
      </w:r>
    </w:p>
    <w:p w:rsidR="00041AAB" w:rsidRPr="00951A18" w:rsidRDefault="00041AAB" w:rsidP="00041AAB">
      <w:pPr>
        <w:widowControl w:val="0"/>
        <w:autoSpaceDE w:val="0"/>
        <w:autoSpaceDN w:val="0"/>
        <w:adjustRightInd w:val="0"/>
        <w:ind w:firstLine="709"/>
        <w:contextualSpacing/>
        <w:jc w:val="both"/>
      </w:pPr>
      <w:r w:rsidRPr="00951A18">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041AAB" w:rsidRPr="00951A18" w:rsidRDefault="00041AAB" w:rsidP="00041AAB">
      <w:pPr>
        <w:widowControl w:val="0"/>
        <w:autoSpaceDE w:val="0"/>
        <w:autoSpaceDN w:val="0"/>
        <w:adjustRightInd w:val="0"/>
        <w:ind w:firstLine="709"/>
        <w:contextualSpacing/>
        <w:jc w:val="both"/>
      </w:pPr>
      <w:r w:rsidRPr="00951A18">
        <w:t>в) устраивать всякого рода свалки, выливать растворы кислот, солей и щелочей;</w:t>
      </w:r>
    </w:p>
    <w:p w:rsidR="00041AAB" w:rsidRPr="00951A18" w:rsidRDefault="00041AAB" w:rsidP="00041AAB">
      <w:pPr>
        <w:widowControl w:val="0"/>
        <w:autoSpaceDE w:val="0"/>
        <w:autoSpaceDN w:val="0"/>
        <w:adjustRightInd w:val="0"/>
        <w:ind w:firstLine="709"/>
        <w:contextualSpacing/>
        <w:jc w:val="both"/>
      </w:pPr>
      <w:r w:rsidRPr="00951A18">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041AAB" w:rsidRPr="00951A18" w:rsidRDefault="00041AAB" w:rsidP="00041AAB">
      <w:pPr>
        <w:widowControl w:val="0"/>
        <w:autoSpaceDE w:val="0"/>
        <w:autoSpaceDN w:val="0"/>
        <w:adjustRightInd w:val="0"/>
        <w:ind w:firstLine="709"/>
        <w:contextualSpacing/>
        <w:jc w:val="both"/>
      </w:pPr>
      <w:r w:rsidRPr="00951A18">
        <w:t>д) бросать якоря, проходить с отданными якорями, цепями, лотами, волокушами и тралами, производить дноуглубительные и землечерпальные работы;</w:t>
      </w:r>
    </w:p>
    <w:p w:rsidR="00041AAB" w:rsidRPr="00951A18" w:rsidRDefault="00041AAB" w:rsidP="00041AAB">
      <w:pPr>
        <w:widowControl w:val="0"/>
        <w:autoSpaceDE w:val="0"/>
        <w:autoSpaceDN w:val="0"/>
        <w:adjustRightInd w:val="0"/>
        <w:ind w:firstLine="709"/>
        <w:contextualSpacing/>
        <w:jc w:val="both"/>
      </w:pPr>
      <w:r w:rsidRPr="00951A18">
        <w:t>е) разводить огонь и размещать какие-либо открытые или закрытые источники огня.</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без письменного разрешения предприятий трубопроводного транспорта запрещается:</w:t>
      </w:r>
    </w:p>
    <w:p w:rsidR="00041AAB" w:rsidRPr="00951A18" w:rsidRDefault="00041AAB" w:rsidP="00041AAB">
      <w:pPr>
        <w:widowControl w:val="0"/>
        <w:autoSpaceDE w:val="0"/>
        <w:autoSpaceDN w:val="0"/>
        <w:adjustRightInd w:val="0"/>
        <w:ind w:firstLine="709"/>
        <w:contextualSpacing/>
        <w:jc w:val="both"/>
      </w:pPr>
      <w:r w:rsidRPr="00951A18">
        <w:t>а) возводить любые постройки и сооружения;</w:t>
      </w:r>
    </w:p>
    <w:p w:rsidR="00041AAB" w:rsidRPr="00951A18" w:rsidRDefault="00041AAB" w:rsidP="00041AAB">
      <w:pPr>
        <w:widowControl w:val="0"/>
        <w:autoSpaceDE w:val="0"/>
        <w:autoSpaceDN w:val="0"/>
        <w:adjustRightInd w:val="0"/>
        <w:ind w:firstLine="709"/>
        <w:contextualSpacing/>
        <w:jc w:val="both"/>
      </w:pPr>
      <w:r w:rsidRPr="00951A18">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041AAB" w:rsidRPr="00951A18" w:rsidRDefault="00041AAB" w:rsidP="00041AAB">
      <w:pPr>
        <w:widowControl w:val="0"/>
        <w:autoSpaceDE w:val="0"/>
        <w:autoSpaceDN w:val="0"/>
        <w:adjustRightInd w:val="0"/>
        <w:ind w:firstLine="709"/>
        <w:contextualSpacing/>
        <w:jc w:val="both"/>
      </w:pPr>
      <w:r w:rsidRPr="00951A18">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041AAB" w:rsidRPr="00951A18" w:rsidRDefault="00041AAB" w:rsidP="00041AAB">
      <w:pPr>
        <w:widowControl w:val="0"/>
        <w:autoSpaceDE w:val="0"/>
        <w:autoSpaceDN w:val="0"/>
        <w:adjustRightInd w:val="0"/>
        <w:ind w:firstLine="709"/>
        <w:contextualSpacing/>
        <w:jc w:val="both"/>
      </w:pPr>
      <w:r w:rsidRPr="00951A18">
        <w:t>г) производить мелиоративные земляные работы, сооружать оросительные и осушительные системы;</w:t>
      </w:r>
    </w:p>
    <w:p w:rsidR="00041AAB" w:rsidRPr="00951A18" w:rsidRDefault="00041AAB" w:rsidP="00041AAB">
      <w:pPr>
        <w:widowControl w:val="0"/>
        <w:autoSpaceDE w:val="0"/>
        <w:autoSpaceDN w:val="0"/>
        <w:adjustRightInd w:val="0"/>
        <w:ind w:firstLine="709"/>
        <w:contextualSpacing/>
        <w:jc w:val="both"/>
      </w:pPr>
      <w:r w:rsidRPr="00951A18">
        <w:t>д) производить всякого рода открытые и подземные, горные, строительные, монтажные и взрывные работы, планировку грунта.</w:t>
      </w:r>
    </w:p>
    <w:p w:rsidR="00041AAB" w:rsidRPr="00951A18" w:rsidRDefault="00041AAB" w:rsidP="00041AAB">
      <w:pPr>
        <w:widowControl w:val="0"/>
        <w:autoSpaceDE w:val="0"/>
        <w:autoSpaceDN w:val="0"/>
        <w:adjustRightInd w:val="0"/>
        <w:ind w:firstLine="709"/>
        <w:contextualSpacing/>
        <w:jc w:val="both"/>
      </w:pPr>
      <w:r w:rsidRPr="00951A18">
        <w:t xml:space="preserve">е) производить геологосъемочные, </w:t>
      </w:r>
      <w:r w:rsidR="002D06C6" w:rsidRPr="00951A18">
        <w:t>геологоразведочные</w:t>
      </w:r>
      <w:r w:rsidRPr="00951A18">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pPr>
      <w:r w:rsidRPr="00951A18">
        <w:t>Минимально-допустимые расстояния от оси магистральных газопроводов высокого давления до границ населенных пунктов, зданий, сооружений принимаются в зависимости от диаметра труб и степени ответственности объектов на основании Стандарта Организации ОАО «ГАЗПРОМ» МАГИСТРАЛЬНЫЕ ГАЗОПРОВОДЫ (СТО Газпром 2-2.1-249-2008)</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магистральных трубопроводов» (утв. постановлением Госгортехнадзора России от 24.04.1992г. №9 и Министерством топлива и энергетики России от 29.04.1992г. дополнения, утв. постановлением Госгортехнадзора России от 23.11.94 № 61)</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Охранная зона и санитарно-защитная зона линий связи</w:t>
      </w:r>
    </w:p>
    <w:p w:rsidR="00041AAB" w:rsidRPr="00951A18" w:rsidRDefault="00041AAB" w:rsidP="00041AAB">
      <w:pPr>
        <w:widowControl w:val="0"/>
        <w:autoSpaceDE w:val="0"/>
        <w:autoSpaceDN w:val="0"/>
        <w:adjustRightInd w:val="0"/>
        <w:ind w:firstLine="709"/>
        <w:contextualSpacing/>
        <w:jc w:val="both"/>
      </w:pPr>
      <w:r w:rsidRPr="00951A18">
        <w:t>1) На трассах кабельных и воздушных линий связи и линий радиофикации:</w:t>
      </w:r>
    </w:p>
    <w:p w:rsidR="00041AAB" w:rsidRPr="00951A18" w:rsidRDefault="00041AAB" w:rsidP="00041AAB">
      <w:pPr>
        <w:widowControl w:val="0"/>
        <w:autoSpaceDE w:val="0"/>
        <w:autoSpaceDN w:val="0"/>
        <w:adjustRightInd w:val="0"/>
        <w:ind w:firstLine="709"/>
        <w:contextualSpacing/>
        <w:jc w:val="both"/>
      </w:pPr>
      <w:r w:rsidRPr="00951A18">
        <w:t>а)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 xml:space="preserve">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w:t>
      </w:r>
      <w:r w:rsidRPr="00951A18">
        <w:lastRenderedPageBreak/>
        <w:t>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041AAB" w:rsidRPr="00951A18" w:rsidRDefault="00041AAB" w:rsidP="00041AAB">
      <w:pPr>
        <w:widowControl w:val="0"/>
        <w:autoSpaceDE w:val="0"/>
        <w:autoSpaceDN w:val="0"/>
        <w:adjustRightInd w:val="0"/>
        <w:ind w:firstLine="709"/>
        <w:contextualSpacing/>
        <w:jc w:val="both"/>
      </w:pPr>
      <w:r w:rsidRPr="00951A18">
        <w:t>б) создаются просеки в лесных массивах и зеленых насаждениях:</w:t>
      </w:r>
    </w:p>
    <w:p w:rsidR="00041AAB" w:rsidRPr="00951A18" w:rsidRDefault="00041AAB" w:rsidP="00041AAB">
      <w:pPr>
        <w:widowControl w:val="0"/>
        <w:autoSpaceDE w:val="0"/>
        <w:autoSpaceDN w:val="0"/>
        <w:adjustRightInd w:val="0"/>
        <w:ind w:firstLine="709"/>
        <w:contextualSpacing/>
        <w:jc w:val="both"/>
      </w:pPr>
      <w:r w:rsidRPr="00951A18">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вдоль трассы кабеля связи - шириной не менее 6 метров (по 3 метра с каждой стороны от кабеля связи);</w:t>
      </w:r>
    </w:p>
    <w:p w:rsidR="00041AAB" w:rsidRPr="00951A18" w:rsidRDefault="00041AAB" w:rsidP="00041AAB">
      <w:pPr>
        <w:widowControl w:val="0"/>
        <w:autoSpaceDE w:val="0"/>
        <w:autoSpaceDN w:val="0"/>
        <w:adjustRightInd w:val="0"/>
        <w:ind w:firstLine="709"/>
        <w:contextualSpacing/>
        <w:jc w:val="both"/>
      </w:pPr>
      <w:r w:rsidRPr="00951A18">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3) Уровни электромагнитных излучений не должны превышать предельно допустимые уровни (далее - ПДУ) согласно приложению 1 к СанПиН 2.1.8/2.2.4.1383-03.</w:t>
      </w:r>
    </w:p>
    <w:p w:rsidR="00041AAB" w:rsidRPr="00951A18" w:rsidRDefault="00041AAB" w:rsidP="00041AAB">
      <w:pPr>
        <w:widowControl w:val="0"/>
        <w:autoSpaceDE w:val="0"/>
        <w:autoSpaceDN w:val="0"/>
        <w:adjustRightInd w:val="0"/>
        <w:ind w:firstLine="709"/>
        <w:contextualSpacing/>
        <w:jc w:val="both"/>
      </w:pPr>
      <w:r w:rsidRPr="00951A18">
        <w:t>Границы санитарно-защитных зон определяются на высоте 2 м от поверхности земли по ПДУ.</w:t>
      </w:r>
    </w:p>
    <w:p w:rsidR="00041AAB" w:rsidRPr="00951A18" w:rsidRDefault="00041AAB" w:rsidP="00041AAB">
      <w:pPr>
        <w:widowControl w:val="0"/>
        <w:autoSpaceDE w:val="0"/>
        <w:autoSpaceDN w:val="0"/>
        <w:adjustRightInd w:val="0"/>
        <w:ind w:firstLine="709"/>
        <w:contextualSpacing/>
        <w:jc w:val="both"/>
      </w:pPr>
      <w:r w:rsidRPr="00951A18">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линий и сооружений связи Российской Федерации, утверждены Постановлением Правительства Российской Федерации </w:t>
      </w:r>
      <w:hyperlink r:id="rId77" w:history="1">
        <w:r w:rsidRPr="00951A18">
          <w:t>от 9 июня 1995г. №578</w:t>
        </w:r>
      </w:hyperlink>
      <w:r w:rsidRPr="00951A18">
        <w:t>; СанПиН 2.1.8/2.2.4.1383-03</w:t>
      </w:r>
    </w:p>
    <w:p w:rsidR="00041AAB" w:rsidRPr="00951A18" w:rsidRDefault="00041AAB" w:rsidP="00041AAB">
      <w:pPr>
        <w:autoSpaceDE w:val="0"/>
        <w:ind w:firstLine="709"/>
        <w:contextualSpacing/>
        <w:jc w:val="both"/>
        <w:rPr>
          <w:rFonts w:cs="Times New Roman"/>
          <w:szCs w:val="20"/>
        </w:rPr>
      </w:pPr>
    </w:p>
    <w:p w:rsidR="00041AAB" w:rsidRPr="00951A18" w:rsidRDefault="00041AAB" w:rsidP="007463B2">
      <w:pPr>
        <w:pStyle w:val="40"/>
        <w:numPr>
          <w:ilvl w:val="0"/>
          <w:numId w:val="9"/>
        </w:numPr>
      </w:pPr>
      <w:r w:rsidRPr="00951A18">
        <w:t>Санитарно-защитная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СанПиН 2.2.1/2.1.1.1200-03 "Санитарно-защитные зоны и санитарная классификация предприятий, сооружений и иных объектов".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2.Санитарно-защитные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настоящими </w:t>
      </w:r>
      <w:r w:rsidRPr="00951A18">
        <w:rPr>
          <w:rFonts w:eastAsia="Arial" w:cs="Times New Roman"/>
        </w:rPr>
        <w:lastRenderedPageBreak/>
        <w:t>нормами и правилами, санитарными правилами, приведенными в СанПиН 2.2.1/2.1.1.1200, а также по согласованию с местными органами санитарно-эпидемиологического надзора.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районах, подверженных радиационному загрязнению территорий поселений, при зонировании необходимо учитывать возможность поэтапного изменения режима использования этих территорий после проведения необходимых мероприятий по дезактивации почвы и объектов недвижимости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уменьшения отрицательного влияния на окружающее население.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Санитарно-защитные зоны на территории сельского поселения установлены в соответствии с СанПиН 2.2.1/2.1.1.1200-03</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3.На территории СЗЗ допускается размещать: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сельхозугодия для выращивания технических культур, не используемых для производства продуктов питания;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общественные здания административного назначения;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Санитарно-защитная зона предприятий должна быть озеленена - не менее 40% площади.</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кладбищ</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СП 42.13330.2011 (СНиП 2.07.01-89*) Вновь создаваемые места погребения должны размещаться на расстоянии не менее 300 м от границ селитебной территории.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Кладбища с погребением путем предания тела (останков) умершего земле (захоронение в могилу, склеп) размещают на расстоянии: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а) от жилых, общественных зданий, спортивно-оздоровительных и санаторно-курортных зон: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500 м - при площади кладбища от 20 до 40 га (размещение кладбища размером территории более 40 га не допускается);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300 м - при площади кладбища до 20 га;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50 м - для сельских, закрытых кладбищ и мемориальных комплексов, кладбищ с погребением после кремации;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После закрытия кладбища по истечении 25 лет после последнего захоронения расстояние до жилой застройки может быть сокращено до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w:t>
      </w:r>
      <w:r w:rsidRPr="00951A18">
        <w:rPr>
          <w:rFonts w:eastAsia="Arial" w:cs="Times New Roman"/>
        </w:rPr>
        <w:lastRenderedPageBreak/>
        <w:t>лечебных учреждений допускается уменьшать по согласованию с уполномоченными органами Роспотребнадзора, но принимать не менее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скотомогильников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санитарно-защитной зоны от скотомогильника (биотермической ямы) принимается до:</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жилых, общественных зданий, животноводческих ферм (комплексов) – 1000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скотопрогонов и пастбищ - 200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автомобильных, железных дорог в зависимости от их категории - 60 - 300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истечении 25 лет с момента последнего захоронения возможно уменьшение размеров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Липецкой области.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исключительных случаях с разрешения главного государственного ветеринарного инспектора Липецкой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w:t>
      </w:r>
      <w:r w:rsidRPr="00951A18">
        <w:rPr>
          <w:rFonts w:eastAsia="Arial" w:cs="Times New Roman"/>
        </w:rPr>
        <w:softHyphen/>
        <w:t>ния и кормов.</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объектов размещения (полигонов) твердых бытовых отходов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санитарно-защитной зоны от жилой застройки до границ полигона ТБО - 1000 м. Размер санитарно-защитной зоны определяется в проекте и может увеличиваться после результатов расчета газообразных выбросов в атмосферу. Границы зоны устанавливаются по изолинии 1 ПДК, если она выходит из пределов нормативной зоны. На территории санитарно-защитная зоны высаживаются зеленые насаждения.</w:t>
      </w:r>
    </w:p>
    <w:p w:rsidR="00041AAB" w:rsidRPr="00951A18" w:rsidRDefault="00041AAB" w:rsidP="007463B2">
      <w:pPr>
        <w:pStyle w:val="40"/>
        <w:numPr>
          <w:ilvl w:val="0"/>
          <w:numId w:val="9"/>
        </w:numPr>
        <w:rPr>
          <w:rFonts w:eastAsia="Arial"/>
        </w:rPr>
      </w:pPr>
      <w:r w:rsidRPr="00951A18">
        <w:rPr>
          <w:rFonts w:eastAsia="Arial"/>
        </w:rPr>
        <w:t>Полоса отвода и придорожная полоса.</w:t>
      </w:r>
    </w:p>
    <w:p w:rsidR="00041AAB" w:rsidRPr="00951A18" w:rsidRDefault="00041AAB" w:rsidP="00041AAB">
      <w:pPr>
        <w:widowControl w:val="0"/>
        <w:autoSpaceDE w:val="0"/>
        <w:autoSpaceDN w:val="0"/>
        <w:adjustRightInd w:val="0"/>
        <w:ind w:firstLine="709"/>
        <w:contextualSpacing/>
        <w:jc w:val="both"/>
      </w:pPr>
      <w:r w:rsidRPr="00951A18">
        <w:t>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w:t>
      </w:r>
    </w:p>
    <w:p w:rsidR="00041AAB" w:rsidRPr="00951A18" w:rsidRDefault="00041AAB" w:rsidP="00041AAB">
      <w:pPr>
        <w:widowControl w:val="0"/>
        <w:autoSpaceDE w:val="0"/>
        <w:autoSpaceDN w:val="0"/>
        <w:adjustRightInd w:val="0"/>
        <w:ind w:firstLine="709"/>
        <w:contextualSpacing/>
        <w:jc w:val="both"/>
      </w:pPr>
      <w:r w:rsidRPr="00951A18">
        <w:t>В пределах полосы отвода автомобильной дороги запрещается:</w:t>
      </w:r>
    </w:p>
    <w:p w:rsidR="00041AAB" w:rsidRPr="00951A18" w:rsidRDefault="00041AAB" w:rsidP="00041AAB">
      <w:pPr>
        <w:widowControl w:val="0"/>
        <w:autoSpaceDE w:val="0"/>
        <w:autoSpaceDN w:val="0"/>
        <w:adjustRightInd w:val="0"/>
        <w:ind w:firstLine="709"/>
        <w:contextualSpacing/>
        <w:jc w:val="both"/>
      </w:pPr>
      <w:r w:rsidRPr="00951A18">
        <w:t>а) строительство жилых и общественных зданий, складов;</w:t>
      </w:r>
    </w:p>
    <w:p w:rsidR="00041AAB" w:rsidRPr="00951A18" w:rsidRDefault="00041AAB" w:rsidP="00041AAB">
      <w:pPr>
        <w:widowControl w:val="0"/>
        <w:autoSpaceDE w:val="0"/>
        <w:autoSpaceDN w:val="0"/>
        <w:adjustRightInd w:val="0"/>
        <w:ind w:firstLine="709"/>
        <w:contextualSpacing/>
        <w:jc w:val="both"/>
      </w:pPr>
      <w:r w:rsidRPr="00951A18">
        <w:lastRenderedPageBreak/>
        <w:t>б) проведение строительных, геологоразведочных, топографических, горных и изыскательских работ, а также устройство наземных сооружений;</w:t>
      </w:r>
    </w:p>
    <w:p w:rsidR="00041AAB" w:rsidRPr="00951A18" w:rsidRDefault="00041AAB" w:rsidP="00041AAB">
      <w:pPr>
        <w:widowControl w:val="0"/>
        <w:autoSpaceDE w:val="0"/>
        <w:autoSpaceDN w:val="0"/>
        <w:adjustRightInd w:val="0"/>
        <w:ind w:firstLine="709"/>
        <w:contextualSpacing/>
        <w:jc w:val="both"/>
      </w:pPr>
      <w:r w:rsidRPr="00951A18">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041AAB" w:rsidRPr="00951A18" w:rsidRDefault="00041AAB" w:rsidP="00041AAB">
      <w:pPr>
        <w:widowControl w:val="0"/>
        <w:autoSpaceDE w:val="0"/>
        <w:autoSpaceDN w:val="0"/>
        <w:adjustRightInd w:val="0"/>
        <w:ind w:firstLine="709"/>
        <w:contextualSpacing/>
        <w:jc w:val="both"/>
      </w:pPr>
      <w:r w:rsidRPr="00951A18">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041AAB" w:rsidRPr="00951A18" w:rsidRDefault="00041AAB" w:rsidP="00041AAB">
      <w:pPr>
        <w:widowControl w:val="0"/>
        <w:autoSpaceDE w:val="0"/>
        <w:autoSpaceDN w:val="0"/>
        <w:adjustRightInd w:val="0"/>
        <w:ind w:firstLine="709"/>
        <w:contextualSpacing/>
        <w:jc w:val="both"/>
      </w:pPr>
      <w:r w:rsidRPr="00951A18">
        <w:t>д) установка рекламных конструкций, не соответствующих требованиям технического регламента и нормативным актам по вопросам безопасности движения транспорта, а также информационных щитов и указателей, не имеющих отношения к безопасности до</w:t>
      </w:r>
      <w:r w:rsidRPr="00951A18">
        <w:softHyphen/>
        <w:t>рожного движения.</w:t>
      </w:r>
    </w:p>
    <w:p w:rsidR="00041AAB" w:rsidRPr="00951A18" w:rsidRDefault="00041AAB" w:rsidP="00041AAB">
      <w:pPr>
        <w:widowControl w:val="0"/>
        <w:autoSpaceDE w:val="0"/>
        <w:autoSpaceDN w:val="0"/>
        <w:adjustRightInd w:val="0"/>
        <w:ind w:firstLine="709"/>
        <w:contextualSpacing/>
        <w:jc w:val="both"/>
      </w:pPr>
      <w:r w:rsidRPr="00951A18">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требующие доступа к ним.</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установления и использования полос отвода федеральных автомобильных дорог утверждены постановлением Правительства Российской Федерации </w:t>
      </w:r>
      <w:hyperlink r:id="rId78" w:history="1">
        <w:r w:rsidRPr="00951A18">
          <w:t>от 14 апреля 2007г. №233</w:t>
        </w:r>
      </w:hyperlink>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Полосы отвода и охранные зоны железной дороги</w:t>
      </w:r>
    </w:p>
    <w:p w:rsidR="00041AAB" w:rsidRPr="00951A18" w:rsidRDefault="00041AAB" w:rsidP="00041AAB">
      <w:pPr>
        <w:widowControl w:val="0"/>
        <w:autoSpaceDE w:val="0"/>
        <w:autoSpaceDN w:val="0"/>
        <w:adjustRightInd w:val="0"/>
        <w:ind w:firstLine="709"/>
        <w:contextualSpacing/>
        <w:jc w:val="both"/>
      </w:pPr>
      <w:r w:rsidRPr="00951A18">
        <w:t>1. В полосу отвода на железнодорожном транспорте (далее - полоса отвода)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041AAB" w:rsidRPr="00951A18" w:rsidRDefault="00041AAB" w:rsidP="00041AAB">
      <w:pPr>
        <w:widowControl w:val="0"/>
        <w:autoSpaceDE w:val="0"/>
        <w:autoSpaceDN w:val="0"/>
        <w:adjustRightInd w:val="0"/>
        <w:ind w:firstLine="709"/>
        <w:contextualSpacing/>
        <w:jc w:val="both"/>
      </w:pPr>
      <w:r w:rsidRPr="00951A18">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041AAB" w:rsidRPr="00951A18" w:rsidRDefault="00041AAB" w:rsidP="00041AAB">
      <w:pPr>
        <w:widowControl w:val="0"/>
        <w:autoSpaceDE w:val="0"/>
        <w:autoSpaceDN w:val="0"/>
        <w:adjustRightInd w:val="0"/>
        <w:ind w:firstLine="709"/>
        <w:contextualSpacing/>
        <w:jc w:val="both"/>
      </w:pPr>
      <w:r w:rsidRPr="00951A18">
        <w:t>в) не допускать в местах прилегания к сельскохозяйственным угодьям разрастание сорной травянистой и древесно-кустарниковой растительности;</w:t>
      </w:r>
    </w:p>
    <w:p w:rsidR="00041AAB" w:rsidRPr="00951A18" w:rsidRDefault="00041AAB" w:rsidP="00041AAB">
      <w:pPr>
        <w:widowControl w:val="0"/>
        <w:autoSpaceDE w:val="0"/>
        <w:autoSpaceDN w:val="0"/>
        <w:adjustRightInd w:val="0"/>
        <w:ind w:firstLine="709"/>
        <w:contextualSpacing/>
        <w:jc w:val="both"/>
      </w:pPr>
      <w:r w:rsidRPr="00951A18">
        <w:t>г) не допускать в местах прилегания к лесным массивам скопление сухостоя, валежника, порубочных остатков и других горючих материалов;</w:t>
      </w:r>
    </w:p>
    <w:p w:rsidR="00041AAB" w:rsidRPr="00951A18" w:rsidRDefault="00041AAB" w:rsidP="00041AAB">
      <w:pPr>
        <w:widowControl w:val="0"/>
        <w:autoSpaceDE w:val="0"/>
        <w:autoSpaceDN w:val="0"/>
        <w:adjustRightInd w:val="0"/>
        <w:ind w:firstLine="709"/>
        <w:contextualSpacing/>
        <w:jc w:val="both"/>
      </w:pPr>
      <w:r w:rsidRPr="00951A18">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 xml:space="preserve">2. 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предназначенным для размещения объектов железнодорожного транспорта и обеспечения защиты железнодорожного пути от снежных и песчаных заносов и </w:t>
      </w:r>
      <w:r w:rsidRPr="00951A18">
        <w:lastRenderedPageBreak/>
        <w:t>других негативных воздействий, в том числе:</w:t>
      </w:r>
    </w:p>
    <w:p w:rsidR="00041AAB" w:rsidRPr="00951A18" w:rsidRDefault="00041AAB" w:rsidP="00041AAB">
      <w:pPr>
        <w:widowControl w:val="0"/>
        <w:autoSpaceDE w:val="0"/>
        <w:autoSpaceDN w:val="0"/>
        <w:adjustRightInd w:val="0"/>
        <w:ind w:firstLine="709"/>
        <w:contextualSpacing/>
        <w:jc w:val="both"/>
      </w:pPr>
      <w:r w:rsidRPr="00951A18">
        <w:t>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rsidR="00041AAB" w:rsidRPr="00951A18" w:rsidRDefault="00041AAB" w:rsidP="00041AAB">
      <w:pPr>
        <w:widowControl w:val="0"/>
        <w:autoSpaceDE w:val="0"/>
        <w:autoSpaceDN w:val="0"/>
        <w:adjustRightInd w:val="0"/>
        <w:ind w:firstLine="709"/>
        <w:contextualSpacing/>
        <w:jc w:val="both"/>
      </w:pPr>
      <w:r w:rsidRPr="00951A18">
        <w:t>в районах подвижных песков;</w:t>
      </w:r>
    </w:p>
    <w:p w:rsidR="00041AAB" w:rsidRPr="00951A18" w:rsidRDefault="00041AAB" w:rsidP="00041AAB">
      <w:pPr>
        <w:widowControl w:val="0"/>
        <w:autoSpaceDE w:val="0"/>
        <w:autoSpaceDN w:val="0"/>
        <w:adjustRightInd w:val="0"/>
        <w:ind w:firstLine="709"/>
        <w:contextualSpacing/>
        <w:jc w:val="both"/>
      </w:pPr>
      <w:r w:rsidRPr="00951A18">
        <w:t>в местах расположения лесов, выполняющих функции защитных лесонасаждений, в том числе лесов в поймах рек и вдоль поверхностных водных объектов;</w:t>
      </w:r>
    </w:p>
    <w:p w:rsidR="00041AAB" w:rsidRPr="00951A18" w:rsidRDefault="00041AAB" w:rsidP="00041AAB">
      <w:pPr>
        <w:widowControl w:val="0"/>
        <w:autoSpaceDE w:val="0"/>
        <w:autoSpaceDN w:val="0"/>
        <w:adjustRightInd w:val="0"/>
        <w:ind w:firstLine="709"/>
        <w:contextualSpacing/>
        <w:jc w:val="both"/>
      </w:pPr>
      <w:r w:rsidRPr="00951A18">
        <w:t>в местах расположения лесов,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объектов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Ширина охранной зоны должна быть:</w:t>
      </w:r>
    </w:p>
    <w:p w:rsidR="00041AAB" w:rsidRPr="00951A18" w:rsidRDefault="00041AAB" w:rsidP="00041AAB">
      <w:pPr>
        <w:widowControl w:val="0"/>
        <w:autoSpaceDE w:val="0"/>
        <w:autoSpaceDN w:val="0"/>
        <w:adjustRightInd w:val="0"/>
        <w:ind w:firstLine="709"/>
        <w:contextualSpacing/>
        <w:jc w:val="both"/>
      </w:pPr>
      <w:r w:rsidRPr="00951A18">
        <w:t>не менее 500 метров - в пустынных и полупустынных районах;</w:t>
      </w:r>
    </w:p>
    <w:p w:rsidR="00041AAB" w:rsidRPr="00951A18" w:rsidRDefault="00041AAB" w:rsidP="00041AAB">
      <w:pPr>
        <w:widowControl w:val="0"/>
        <w:autoSpaceDE w:val="0"/>
        <w:autoSpaceDN w:val="0"/>
        <w:adjustRightInd w:val="0"/>
        <w:ind w:firstLine="709"/>
        <w:contextualSpacing/>
        <w:jc w:val="both"/>
      </w:pPr>
      <w:r w:rsidRPr="00951A18">
        <w:t>не менее 100 метров - в остальных районах.</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041AAB" w:rsidRPr="00951A18" w:rsidRDefault="00041AAB" w:rsidP="00041AAB">
      <w:pPr>
        <w:widowControl w:val="0"/>
        <w:autoSpaceDE w:val="0"/>
        <w:autoSpaceDN w:val="0"/>
        <w:adjustRightInd w:val="0"/>
        <w:ind w:firstLine="709"/>
        <w:contextualSpacing/>
        <w:jc w:val="both"/>
      </w:pPr>
      <w:r w:rsidRPr="00951A18">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041AAB" w:rsidRPr="00951A18" w:rsidRDefault="00041AAB" w:rsidP="00041AAB">
      <w:pPr>
        <w:widowControl w:val="0"/>
        <w:autoSpaceDE w:val="0"/>
        <w:autoSpaceDN w:val="0"/>
        <w:adjustRightInd w:val="0"/>
        <w:ind w:firstLine="709"/>
        <w:contextualSpacing/>
        <w:jc w:val="both"/>
      </w:pPr>
      <w:r w:rsidRPr="00951A18">
        <w:t>б) распашка земель;</w:t>
      </w:r>
    </w:p>
    <w:p w:rsidR="00041AAB" w:rsidRPr="00951A18" w:rsidRDefault="00041AAB" w:rsidP="00041AAB">
      <w:pPr>
        <w:widowControl w:val="0"/>
        <w:autoSpaceDE w:val="0"/>
        <w:autoSpaceDN w:val="0"/>
        <w:adjustRightInd w:val="0"/>
        <w:ind w:firstLine="709"/>
        <w:contextualSpacing/>
        <w:jc w:val="both"/>
      </w:pPr>
      <w:r w:rsidRPr="00951A18">
        <w:t>в) выпас скота;</w:t>
      </w:r>
    </w:p>
    <w:p w:rsidR="00041AAB" w:rsidRPr="00951A18" w:rsidRDefault="00041AAB" w:rsidP="00041AAB">
      <w:pPr>
        <w:widowControl w:val="0"/>
        <w:autoSpaceDE w:val="0"/>
        <w:autoSpaceDN w:val="0"/>
        <w:adjustRightInd w:val="0"/>
        <w:ind w:firstLine="709"/>
        <w:contextualSpacing/>
        <w:jc w:val="both"/>
      </w:pPr>
      <w:r w:rsidRPr="00951A18">
        <w:t>г) выпуск поверхностных и хозяйственно-бытовых вод.</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установления и использования полос отвода и охранных зон железных дорог утверждены постановлением Правительства Российской Федерации </w:t>
      </w:r>
      <w:hyperlink r:id="rId79" w:history="1">
        <w:r w:rsidRPr="00951A18">
          <w:t>от 12 октября 2006 г. №611</w:t>
        </w:r>
      </w:hyperlink>
    </w:p>
    <w:p w:rsidR="00041AAB" w:rsidRPr="00951A18" w:rsidRDefault="00041AAB" w:rsidP="007463B2">
      <w:pPr>
        <w:pStyle w:val="40"/>
        <w:numPr>
          <w:ilvl w:val="0"/>
          <w:numId w:val="9"/>
        </w:numPr>
        <w:rPr>
          <w:rFonts w:eastAsia="Arial"/>
        </w:rPr>
      </w:pPr>
      <w:r w:rsidRPr="00951A18">
        <w:rPr>
          <w:rFonts w:eastAsia="Arial"/>
        </w:rPr>
        <w:t>Прибрежная защитная полоса</w:t>
      </w:r>
    </w:p>
    <w:p w:rsidR="00041AAB" w:rsidRPr="00951A18" w:rsidRDefault="00041AAB" w:rsidP="00041AAB">
      <w:pPr>
        <w:autoSpaceDE w:val="0"/>
        <w:ind w:firstLine="709"/>
        <w:contextualSpacing/>
        <w:jc w:val="both"/>
        <w:rPr>
          <w:rFonts w:eastAsia="Arial" w:cs="Times New Roman"/>
          <w:bCs/>
        </w:rPr>
      </w:pPr>
      <w:r w:rsidRPr="00951A18">
        <w:rPr>
          <w:rFonts w:eastAsia="Arial" w:cs="Times New Roman"/>
          <w:bCs/>
        </w:rPr>
        <w:t>В соответствии с частью 17 ст. 65 Водного кодекса Российской Федерации</w:t>
      </w:r>
      <w:r w:rsidRPr="00951A18">
        <w:rPr>
          <w:rFonts w:eastAsia="Arial" w:cs="Times New Roman"/>
        </w:rPr>
        <w:t xml:space="preserve"> </w:t>
      </w:r>
      <w:r w:rsidRPr="00951A18">
        <w:rPr>
          <w:rFonts w:eastAsia="Arial" w:cs="Times New Roman"/>
          <w:bCs/>
        </w:rPr>
        <w:t>в границах прибрежной защитной полосы запрещаются:</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5) распашка земель;</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 xml:space="preserve">6) размещение отвалов размываемых грунтов; </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7) выпас сельскохозяйственных животных и организация для них летних лагерей, ванн.</w:t>
      </w:r>
    </w:p>
    <w:p w:rsidR="00041AAB" w:rsidRPr="00951A18" w:rsidRDefault="00041AAB" w:rsidP="007463B2">
      <w:pPr>
        <w:pStyle w:val="40"/>
        <w:numPr>
          <w:ilvl w:val="0"/>
          <w:numId w:val="9"/>
        </w:numPr>
        <w:rPr>
          <w:rFonts w:eastAsia="Arial"/>
        </w:rPr>
      </w:pPr>
      <w:r w:rsidRPr="00951A18">
        <w:rPr>
          <w:rFonts w:eastAsia="Arial"/>
        </w:rPr>
        <w:t>Водоохранная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 Водный кодекс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СанПиН 2.1.5.980-00 "Гигиенические требования к охране поверхностных вод".</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Водоохранные зоны рек включают поймы, надпойменные террасы, бровки и крутые склоны коренных берегов, а также овраги и балки, непосредственно впадающие в речную долину или озерную котловину.</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Ширина водоохранной зоны устанавливается в зависимости от протяженности реки. Для рек и ручьев, протяженностью до 10 км водоохранная зона устанавливается в размере 50 м; от 10 до 50 км - в размере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Для русловых водохранилищ, расположенных на реке, водоохранная зона и прибрежная защитная полоса устанавливаются по ширине водоохранной и прибрежной защитной полосе реки.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отдельных, установленных законом случаях, размеры водоохранной зоны и прибрежной защитной полосы могут иметь и иные 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(береговая полоса 5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пределах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водоохранных зон и прибрежных защитных полос действуют следующие ограничения использования земельных участков и объектов капитального строительства.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соответствии с частью 15 ст. 65 Водного кодекса Российской Федерации в границах водоохранных зон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прибрежных защитных полос наряду с перечисленными ограничениями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распашка земель;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2) размещение отвалов размываемых грунтов;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выпас сельскохозяйственных животных и организация для них летних лагерей, ванн.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Береговой полосой общего пользования вправе пользоваться каждый гражданин (без использования механических транспортных средств) для передвижения и пребывания около водного объекта,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5. Ограничения использования земельных участков и объектов капитального строительства на территории водоохранных и прибрежных зон водных объектов определяются специальными режимами осуществления хозяйственной и иной деятельности, установленными Водным кодексом РФ.</w:t>
      </w:r>
    </w:p>
    <w:p w:rsidR="00041AAB" w:rsidRPr="00951A18" w:rsidRDefault="00041AAB" w:rsidP="007463B2">
      <w:pPr>
        <w:pStyle w:val="40"/>
        <w:numPr>
          <w:ilvl w:val="0"/>
          <w:numId w:val="9"/>
        </w:numPr>
        <w:rPr>
          <w:rFonts w:eastAsia="Arial"/>
        </w:rPr>
      </w:pPr>
      <w:r w:rsidRPr="00951A18">
        <w:rPr>
          <w:rFonts w:eastAsia="Arial"/>
        </w:rPr>
        <w:t>Санитарно-защитная зона кладбищ</w:t>
      </w:r>
    </w:p>
    <w:p w:rsidR="00041AAB" w:rsidRPr="00951A18" w:rsidRDefault="00041AAB" w:rsidP="00041AAB">
      <w:pPr>
        <w:widowControl w:val="0"/>
        <w:autoSpaceDE w:val="0"/>
        <w:ind w:firstLine="709"/>
        <w:contextualSpacing/>
        <w:jc w:val="both"/>
        <w:rPr>
          <w:rFonts w:cs="Times New Roman"/>
          <w:bCs/>
        </w:rPr>
      </w:pPr>
      <w:r w:rsidRPr="00951A18">
        <w:rPr>
          <w:rFonts w:cs="Times New Roman"/>
          <w:bCs/>
        </w:rPr>
        <w:t xml:space="preserve">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w:t>
      </w:r>
      <w:r w:rsidRPr="00951A18">
        <w:rPr>
          <w:rFonts w:cs="Times New Roman"/>
        </w:rPr>
        <w:t>2.1.2882-11</w:t>
      </w:r>
      <w:r w:rsidRPr="00951A18">
        <w:rPr>
          <w:rFonts w:cs="Times New Roman"/>
          <w:bCs/>
        </w:rPr>
        <w:t>» в санитарно-защитной зоне кладбища запрещается:</w:t>
      </w:r>
    </w:p>
    <w:p w:rsidR="00041AAB" w:rsidRPr="00951A18" w:rsidRDefault="00041AAB" w:rsidP="00041AAB">
      <w:pPr>
        <w:widowControl w:val="0"/>
        <w:autoSpaceDE w:val="0"/>
        <w:ind w:firstLine="709"/>
        <w:contextualSpacing/>
        <w:jc w:val="both"/>
        <w:rPr>
          <w:rFonts w:cs="Times New Roman"/>
        </w:rPr>
      </w:pPr>
      <w:r w:rsidRPr="00951A18">
        <w:rPr>
          <w:rFonts w:cs="Times New Roman"/>
          <w:bCs/>
        </w:rPr>
        <w:t xml:space="preserve">- </w:t>
      </w:r>
      <w:r w:rsidRPr="00951A18">
        <w:rPr>
          <w:rFonts w:cs="Times New Roman"/>
        </w:rPr>
        <w:t>строительство зданий и сооружений, не связанных с обслуживанием объектов похоронного назначения, за исключением культовых и обрядовых объектов.</w:t>
      </w:r>
    </w:p>
    <w:p w:rsidR="00041AAB" w:rsidRPr="00951A18" w:rsidRDefault="00041AAB" w:rsidP="007463B2">
      <w:pPr>
        <w:pStyle w:val="40"/>
        <w:numPr>
          <w:ilvl w:val="0"/>
          <w:numId w:val="9"/>
        </w:numPr>
        <w:rPr>
          <w:rFonts w:eastAsia="Arial"/>
        </w:rPr>
      </w:pPr>
      <w:r w:rsidRPr="00951A18">
        <w:rPr>
          <w:rFonts w:eastAsia="Arial"/>
        </w:rPr>
        <w:t>Зона санитарной охраны источников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Федеральный закон от 30.03.99 № 52-ФЗ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СанПиН 2.1.4.1110-02 "Зоны санитарной охраны источников водоснабжения и водопроводов питьевого назначения".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Зоны санитарной охраны устанавливаются по первому поясу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 для водонапорной башни – не менее 10 м.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Граница первого пояса ЗСО группы подземных водозаборов должна находиться на расстоянии не менее 30 и 50 метров от крайних скважин.</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4. Мероприятия на территории ЗСО подземных источников водоснабжения по первому поясу: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2) 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w:t>
      </w:r>
      <w:r w:rsidRPr="00951A18">
        <w:rPr>
          <w:rFonts w:cs="Times New Roman"/>
          <w:bCs/>
        </w:rPr>
        <w:lastRenderedPageBreak/>
        <w:t>ядохимикатов и удобрений.</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Мероприятия на территории ЗСО подземных источников водоснабжения по второму и третьему поясам:</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Запрещение закачки отработанных вод в подземные горизонты, подземного складирования твердых отходов и разработки недр земли.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Также не допускается: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применение удобрений и ядохимикатов;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рубка леса главного пользования и реконструкции.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7)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Границы второго и третьего поясов охраны источников водоснабжения определяются расчетом.</w:t>
      </w:r>
    </w:p>
    <w:p w:rsidR="00041AAB" w:rsidRPr="00951A18" w:rsidRDefault="00041AAB" w:rsidP="007463B2">
      <w:pPr>
        <w:pStyle w:val="40"/>
        <w:numPr>
          <w:ilvl w:val="0"/>
          <w:numId w:val="9"/>
        </w:numPr>
        <w:rPr>
          <w:rFonts w:eastAsia="Arial"/>
        </w:rPr>
      </w:pPr>
      <w:r w:rsidRPr="00951A18">
        <w:rPr>
          <w:rFonts w:eastAsia="Arial"/>
        </w:rPr>
        <w:t>Граница территорий объектов культурного наследия</w:t>
      </w:r>
    </w:p>
    <w:p w:rsidR="00041AAB" w:rsidRPr="00951A18" w:rsidRDefault="00041AAB" w:rsidP="00041AAB">
      <w:pPr>
        <w:autoSpaceDE w:val="0"/>
        <w:ind w:firstLine="709"/>
        <w:contextualSpacing/>
        <w:jc w:val="both"/>
        <w:rPr>
          <w:rFonts w:eastAsia="Arial" w:cs="Times New Roman"/>
          <w:b/>
          <w:bCs/>
        </w:rPr>
      </w:pPr>
      <w:r w:rsidRPr="00951A18">
        <w:rPr>
          <w:rFonts w:eastAsia="Arial" w:cs="Times New Roman"/>
          <w:b/>
        </w:rPr>
        <w:t>В соответствии со ст.34- 38 Федерального закона от 25 июня 2002 г. № 73-ФЗ «Об объектах культурного наследия (памятниках истории и культуры) народов Российской Федерации»: в</w:t>
      </w:r>
      <w:r w:rsidRPr="00951A18">
        <w:rPr>
          <w:rFonts w:eastAsia="Arial" w:cs="Times New Roman"/>
          <w:b/>
          <w:bCs/>
        </w:rPr>
        <w:t xml:space="preserve"> целях обеспечения сохранности объекта культурного наследия в его исторической среде на сопряженной с ним территории устанавливаются зоны охраны </w:t>
      </w:r>
      <w:r w:rsidRPr="00951A18">
        <w:rPr>
          <w:rFonts w:eastAsia="Arial" w:cs="Times New Roman"/>
          <w:b/>
          <w:bCs/>
        </w:rPr>
        <w:lastRenderedPageBreak/>
        <w:t>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951A18" w:rsidRDefault="00041AAB" w:rsidP="00041AAB">
      <w:pPr>
        <w:autoSpaceDE w:val="0"/>
        <w:ind w:firstLine="709"/>
        <w:contextualSpacing/>
        <w:jc w:val="both"/>
        <w:rPr>
          <w:rFonts w:eastAsia="Arial" w:cs="Times New Roman"/>
          <w:b/>
        </w:rPr>
      </w:pPr>
      <w:r w:rsidRPr="00951A18">
        <w:rPr>
          <w:rFonts w:eastAsia="Arial" w:cs="Times New Roman"/>
          <w:b/>
          <w:bCs/>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Федеральный закон от 25.06.2002 № 73-ФЗ "Об объектах культурного наследия (памятниках истории и культуры) народов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 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2.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951A18" w:rsidRDefault="00041AAB" w:rsidP="00041AAB">
      <w:pPr>
        <w:widowControl w:val="0"/>
        <w:autoSpaceDE w:val="0"/>
        <w:autoSpaceDN w:val="0"/>
        <w:adjustRightInd w:val="0"/>
        <w:ind w:firstLine="709"/>
        <w:contextualSpacing/>
        <w:jc w:val="both"/>
      </w:pPr>
      <w:r w:rsidRPr="00951A18">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Требование об установлении зон охраны объекта культурного наследия к выявленному объекту культурного наследия не предъявляется.</w:t>
      </w:r>
    </w:p>
    <w:p w:rsidR="00041AAB" w:rsidRPr="00951A18" w:rsidRDefault="00041AAB" w:rsidP="00041AAB">
      <w:pPr>
        <w:widowControl w:val="0"/>
        <w:autoSpaceDE w:val="0"/>
        <w:autoSpaceDN w:val="0"/>
        <w:adjustRightInd w:val="0"/>
        <w:ind w:firstLine="709"/>
        <w:contextualSpacing/>
        <w:jc w:val="both"/>
      </w:pPr>
      <w:r w:rsidRPr="00951A18">
        <w:t>3.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 xml:space="preserve">Зона регулирования застройки и хозяйственной деятельности - территория, в пределах </w:t>
      </w:r>
      <w:r w:rsidRPr="00951A18">
        <w:lastRenderedPageBreak/>
        <w:t>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041AAB" w:rsidRPr="00951A18" w:rsidRDefault="00041AAB" w:rsidP="00041AAB">
      <w:pPr>
        <w:widowControl w:val="0"/>
        <w:autoSpaceDE w:val="0"/>
        <w:autoSpaceDN w:val="0"/>
        <w:adjustRightInd w:val="0"/>
        <w:ind w:firstLine="709"/>
        <w:contextualSpacing/>
        <w:jc w:val="both"/>
      </w:pPr>
      <w:r w:rsidRPr="00951A18">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4.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951A18" w:rsidRDefault="007D20C6" w:rsidP="00041AAB">
      <w:pPr>
        <w:widowControl w:val="0"/>
        <w:autoSpaceDE w:val="0"/>
        <w:autoSpaceDN w:val="0"/>
        <w:adjustRightInd w:val="0"/>
        <w:ind w:firstLine="709"/>
        <w:contextualSpacing/>
        <w:jc w:val="both"/>
        <w:rPr>
          <w:rFonts w:cs="Times New Roman"/>
        </w:rPr>
      </w:pPr>
      <w:hyperlink r:id="rId80" w:anchor="dst100014" w:history="1">
        <w:r w:rsidR="00041AAB" w:rsidRPr="00951A18">
          <w:rPr>
            <w:rFonts w:cs="Times New Roman"/>
          </w:rPr>
          <w:t>Порядок</w:t>
        </w:r>
      </w:hyperlink>
      <w:r w:rsidR="00041AAB" w:rsidRPr="00951A18">
        <w:rPr>
          <w:rFonts w:cs="Times New Roman"/>
        </w:rPr>
        <w:t>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041AAB" w:rsidRPr="00951A18" w:rsidRDefault="00041AAB" w:rsidP="007463B2">
      <w:pPr>
        <w:pStyle w:val="40"/>
        <w:numPr>
          <w:ilvl w:val="0"/>
          <w:numId w:val="9"/>
        </w:numPr>
        <w:rPr>
          <w:rFonts w:eastAsia="Arial"/>
        </w:rPr>
      </w:pPr>
      <w:r w:rsidRPr="00951A18">
        <w:rPr>
          <w:rFonts w:eastAsia="Arial"/>
        </w:rPr>
        <w:t>Зоны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особо охраняемых природных территорий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xml:space="preserve">- </w:t>
      </w:r>
      <w:hyperlink r:id="rId81" w:history="1">
        <w:r w:rsidRPr="00951A18">
          <w:t>"Земельный кодекс Российской Федерации" от 25.10.2001 N 136-ФЗ</w:t>
        </w:r>
      </w:hyperlink>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w:t>
      </w:r>
    </w:p>
    <w:p w:rsidR="00041AAB" w:rsidRPr="00951A18" w:rsidRDefault="00041AAB" w:rsidP="00041AAB">
      <w:pPr>
        <w:widowControl w:val="0"/>
        <w:autoSpaceDE w:val="0"/>
        <w:autoSpaceDN w:val="0"/>
        <w:adjustRightInd w:val="0"/>
        <w:ind w:firstLine="709"/>
        <w:contextualSpacing/>
        <w:jc w:val="both"/>
      </w:pPr>
      <w:r w:rsidRPr="00951A18">
        <w:t>1)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2) природоохранного назначения;</w:t>
      </w:r>
    </w:p>
    <w:p w:rsidR="00041AAB" w:rsidRPr="00951A18" w:rsidRDefault="00041AAB" w:rsidP="00041AAB">
      <w:pPr>
        <w:widowControl w:val="0"/>
        <w:autoSpaceDE w:val="0"/>
        <w:autoSpaceDN w:val="0"/>
        <w:adjustRightInd w:val="0"/>
        <w:ind w:firstLine="709"/>
        <w:contextualSpacing/>
        <w:jc w:val="both"/>
      </w:pPr>
      <w:r w:rsidRPr="00951A18">
        <w:t>3) рекреационного назначения;</w:t>
      </w:r>
    </w:p>
    <w:p w:rsidR="00041AAB" w:rsidRPr="00951A18" w:rsidRDefault="00041AAB" w:rsidP="00041AAB">
      <w:pPr>
        <w:widowControl w:val="0"/>
        <w:autoSpaceDE w:val="0"/>
        <w:autoSpaceDN w:val="0"/>
        <w:adjustRightInd w:val="0"/>
        <w:ind w:firstLine="709"/>
        <w:contextualSpacing/>
        <w:jc w:val="both"/>
      </w:pPr>
      <w:r w:rsidRPr="00951A18">
        <w:t>4) историко-культурного назначения;</w:t>
      </w:r>
    </w:p>
    <w:p w:rsidR="00041AAB" w:rsidRPr="00951A18" w:rsidRDefault="00041AAB" w:rsidP="00041AAB">
      <w:pPr>
        <w:widowControl w:val="0"/>
        <w:autoSpaceDE w:val="0"/>
        <w:autoSpaceDN w:val="0"/>
        <w:adjustRightInd w:val="0"/>
        <w:ind w:firstLine="709"/>
        <w:contextualSpacing/>
        <w:jc w:val="both"/>
      </w:pPr>
      <w:r w:rsidRPr="00951A18">
        <w:t>5) особо ценные земли.</w:t>
      </w:r>
    </w:p>
    <w:p w:rsidR="00041AAB" w:rsidRPr="00951A18" w:rsidRDefault="00041AAB" w:rsidP="00041AAB">
      <w:pPr>
        <w:widowControl w:val="0"/>
        <w:autoSpaceDE w:val="0"/>
        <w:autoSpaceDN w:val="0"/>
        <w:adjustRightInd w:val="0"/>
        <w:ind w:firstLine="709"/>
        <w:contextualSpacing/>
        <w:jc w:val="both"/>
      </w:pPr>
      <w:r w:rsidRPr="00951A18">
        <w:lastRenderedPageBreak/>
        <w:t>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41AAB" w:rsidRPr="00951A18" w:rsidRDefault="00041AAB" w:rsidP="00041AAB">
      <w:pPr>
        <w:widowControl w:val="0"/>
        <w:autoSpaceDE w:val="0"/>
        <w:autoSpaceDN w:val="0"/>
        <w:adjustRightInd w:val="0"/>
        <w:ind w:firstLine="709"/>
        <w:contextualSpacing/>
        <w:jc w:val="both"/>
      </w:pPr>
      <w:r w:rsidRPr="00951A18">
        <w:t>5.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7.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041AAB" w:rsidRPr="00951A18" w:rsidRDefault="00041AAB" w:rsidP="00041AAB">
      <w:pPr>
        <w:widowControl w:val="0"/>
        <w:autoSpaceDE w:val="0"/>
        <w:autoSpaceDN w:val="0"/>
        <w:adjustRightInd w:val="0"/>
        <w:ind w:firstLine="709"/>
        <w:contextualSpacing/>
        <w:jc w:val="both"/>
      </w:pPr>
      <w:r w:rsidRPr="00951A18">
        <w:t>8.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w:t>
      </w:r>
    </w:p>
    <w:p w:rsidR="00041AAB" w:rsidRPr="00951A18" w:rsidRDefault="00041AAB" w:rsidP="00041AAB">
      <w:pPr>
        <w:widowControl w:val="0"/>
        <w:autoSpaceDE w:val="0"/>
        <w:autoSpaceDN w:val="0"/>
        <w:adjustRightInd w:val="0"/>
        <w:ind w:firstLine="709"/>
        <w:contextualSpacing/>
        <w:jc w:val="both"/>
      </w:pPr>
      <w:r w:rsidRPr="00951A18">
        <w:t>9.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041AAB" w:rsidRPr="00951A18" w:rsidRDefault="00041AAB" w:rsidP="00041AAB">
      <w:pPr>
        <w:widowControl w:val="0"/>
        <w:autoSpaceDE w:val="0"/>
        <w:autoSpaceDN w:val="0"/>
        <w:adjustRightInd w:val="0"/>
        <w:ind w:firstLine="709"/>
        <w:contextualSpacing/>
        <w:jc w:val="both"/>
      </w:pPr>
      <w:r w:rsidRPr="00951A18">
        <w:t>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041AAB" w:rsidRPr="00951A18" w:rsidRDefault="00041AAB" w:rsidP="00041AAB">
      <w:pPr>
        <w:widowControl w:val="0"/>
        <w:autoSpaceDE w:val="0"/>
        <w:autoSpaceDN w:val="0"/>
        <w:adjustRightInd w:val="0"/>
        <w:ind w:firstLine="709"/>
        <w:contextualSpacing/>
        <w:jc w:val="both"/>
      </w:pPr>
      <w:r w:rsidRPr="00951A18">
        <w:t>10.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 </w:t>
      </w:r>
      <w:hyperlink r:id="rId82" w:anchor="dst100647" w:history="1">
        <w:r w:rsidRPr="00951A18">
          <w:t>запрещается</w:t>
        </w:r>
      </w:hyperlink>
      <w:r w:rsidRPr="00951A18">
        <w:t> деятельность, оказывающая негативное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041AAB" w:rsidRPr="00951A18" w:rsidRDefault="00041AAB" w:rsidP="00041AAB">
      <w:pPr>
        <w:widowControl w:val="0"/>
        <w:autoSpaceDE w:val="0"/>
        <w:autoSpaceDN w:val="0"/>
        <w:adjustRightInd w:val="0"/>
        <w:ind w:firstLine="709"/>
        <w:contextualSpacing/>
        <w:jc w:val="both"/>
      </w:pPr>
      <w:r w:rsidRPr="00951A18">
        <w:t>11.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041AAB" w:rsidRPr="00951A18" w:rsidRDefault="00041AAB" w:rsidP="00041AAB">
      <w:pPr>
        <w:widowControl w:val="0"/>
        <w:autoSpaceDE w:val="0"/>
        <w:autoSpaceDN w:val="0"/>
        <w:adjustRightInd w:val="0"/>
        <w:ind w:firstLine="709"/>
        <w:contextualSpacing/>
        <w:jc w:val="both"/>
      </w:pPr>
      <w:r w:rsidRPr="00951A18">
        <w:t xml:space="preserve">12.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w:t>
      </w:r>
      <w:r w:rsidRPr="00951A18">
        <w:lastRenderedPageBreak/>
        <w:t>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041AAB" w:rsidRPr="00951A18" w:rsidRDefault="00041AAB" w:rsidP="00041AAB">
      <w:pPr>
        <w:widowControl w:val="0"/>
        <w:autoSpaceDE w:val="0"/>
        <w:autoSpaceDN w:val="0"/>
        <w:adjustRightInd w:val="0"/>
        <w:ind w:firstLine="709"/>
        <w:contextualSpacing/>
        <w:jc w:val="both"/>
      </w:pPr>
      <w:r w:rsidRPr="00951A18">
        <w:t>13. На землях особо охраняемых природных территорий федерального значения запрещаются:</w:t>
      </w:r>
    </w:p>
    <w:p w:rsidR="00041AAB" w:rsidRPr="00951A18" w:rsidRDefault="00041AAB" w:rsidP="00041AAB">
      <w:pPr>
        <w:widowControl w:val="0"/>
        <w:autoSpaceDE w:val="0"/>
        <w:autoSpaceDN w:val="0"/>
        <w:adjustRightInd w:val="0"/>
        <w:ind w:firstLine="709"/>
        <w:contextualSpacing/>
        <w:jc w:val="both"/>
      </w:pPr>
      <w:r w:rsidRPr="00951A18">
        <w:t>1) предоставление садоводческих и дачных участков;</w:t>
      </w:r>
    </w:p>
    <w:p w:rsidR="00041AAB" w:rsidRPr="00951A18" w:rsidRDefault="00041AAB" w:rsidP="00041AAB">
      <w:pPr>
        <w:widowControl w:val="0"/>
        <w:autoSpaceDE w:val="0"/>
        <w:autoSpaceDN w:val="0"/>
        <w:adjustRightInd w:val="0"/>
        <w:ind w:firstLine="709"/>
        <w:contextualSpacing/>
        <w:jc w:val="both"/>
      </w:pPr>
      <w:r w:rsidRPr="00951A18">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041AAB" w:rsidRPr="00951A18" w:rsidRDefault="00041AAB" w:rsidP="00041AAB">
      <w:pPr>
        <w:widowControl w:val="0"/>
        <w:autoSpaceDE w:val="0"/>
        <w:autoSpaceDN w:val="0"/>
        <w:adjustRightInd w:val="0"/>
        <w:ind w:firstLine="709"/>
        <w:contextualSpacing/>
        <w:jc w:val="both"/>
      </w:pPr>
      <w:r w:rsidRPr="00951A18">
        <w:t>4) иные виды деятельности, запрещенные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041AAB" w:rsidRPr="00951A18" w:rsidRDefault="00041AAB" w:rsidP="00041AAB">
      <w:pPr>
        <w:widowControl w:val="0"/>
        <w:autoSpaceDE w:val="0"/>
        <w:autoSpaceDN w:val="0"/>
        <w:adjustRightInd w:val="0"/>
        <w:ind w:firstLine="709"/>
        <w:contextualSpacing/>
        <w:jc w:val="both"/>
      </w:pPr>
      <w:r w:rsidRPr="00951A18">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041AAB" w:rsidRPr="00951A18" w:rsidRDefault="00041AAB" w:rsidP="00041AAB">
      <w:pPr>
        <w:widowControl w:val="0"/>
        <w:autoSpaceDE w:val="0"/>
        <w:autoSpaceDN w:val="0"/>
        <w:adjustRightInd w:val="0"/>
        <w:ind w:firstLine="709"/>
        <w:contextualSpacing/>
        <w:jc w:val="both"/>
      </w:pPr>
      <w:r w:rsidRPr="00951A18">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041AAB" w:rsidRPr="00951A18" w:rsidRDefault="00041AAB" w:rsidP="007463B2">
      <w:pPr>
        <w:pStyle w:val="40"/>
        <w:numPr>
          <w:ilvl w:val="0"/>
          <w:numId w:val="9"/>
        </w:numPr>
        <w:rPr>
          <w:rFonts w:eastAsia="Arial"/>
        </w:rPr>
      </w:pPr>
      <w:r w:rsidRPr="00951A18">
        <w:t>Ограничения по воздействию природных и техногенных факторов</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Территории, подверженные экзогенным геологическим процессам</w:t>
      </w:r>
    </w:p>
    <w:p w:rsidR="00041AAB" w:rsidRPr="00951A18" w:rsidRDefault="00041AAB" w:rsidP="00041AAB">
      <w:pPr>
        <w:widowControl w:val="0"/>
        <w:autoSpaceDE w:val="0"/>
        <w:autoSpaceDN w:val="0"/>
        <w:adjustRightInd w:val="0"/>
        <w:ind w:firstLine="709"/>
        <w:contextualSpacing/>
        <w:jc w:val="both"/>
      </w:pPr>
      <w:r w:rsidRPr="00951A18">
        <w:t> 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041AAB" w:rsidRPr="00951A18" w:rsidRDefault="00041AAB" w:rsidP="00041AAB">
      <w:pPr>
        <w:widowControl w:val="0"/>
        <w:autoSpaceDE w:val="0"/>
        <w:autoSpaceDN w:val="0"/>
        <w:adjustRightInd w:val="0"/>
        <w:ind w:firstLine="709"/>
        <w:contextualSpacing/>
        <w:jc w:val="both"/>
      </w:pPr>
      <w:r w:rsidRPr="00951A18">
        <w:t>• изменение рельефа склона в целях повышения его устойчивости;</w:t>
      </w:r>
    </w:p>
    <w:p w:rsidR="00041AAB" w:rsidRPr="00951A18" w:rsidRDefault="00041AAB" w:rsidP="00041AAB">
      <w:pPr>
        <w:widowControl w:val="0"/>
        <w:autoSpaceDE w:val="0"/>
        <w:autoSpaceDN w:val="0"/>
        <w:adjustRightInd w:val="0"/>
        <w:ind w:firstLine="709"/>
        <w:contextualSpacing/>
        <w:jc w:val="both"/>
      </w:pPr>
      <w:r w:rsidRPr="00951A18">
        <w:t>• регулирование стока поверхностных вод с помощью вертикальной планировки территории и устройства системы поверхностного водоотвода;</w:t>
      </w:r>
    </w:p>
    <w:p w:rsidR="00041AAB" w:rsidRPr="00951A18" w:rsidRDefault="00041AAB" w:rsidP="00041AAB">
      <w:pPr>
        <w:widowControl w:val="0"/>
        <w:autoSpaceDE w:val="0"/>
        <w:autoSpaceDN w:val="0"/>
        <w:adjustRightInd w:val="0"/>
        <w:ind w:firstLine="709"/>
        <w:contextualSpacing/>
        <w:jc w:val="both"/>
      </w:pPr>
      <w:r w:rsidRPr="00951A18">
        <w:t>• предотвращение инфильтрации воды в грунт и эрозионных процессов;</w:t>
      </w:r>
    </w:p>
    <w:p w:rsidR="00041AAB" w:rsidRPr="00951A18" w:rsidRDefault="00041AAB" w:rsidP="00041AAB">
      <w:pPr>
        <w:widowControl w:val="0"/>
        <w:autoSpaceDE w:val="0"/>
        <w:autoSpaceDN w:val="0"/>
        <w:adjustRightInd w:val="0"/>
        <w:ind w:firstLine="709"/>
        <w:contextualSpacing/>
        <w:jc w:val="both"/>
      </w:pPr>
      <w:r w:rsidRPr="00951A18">
        <w:t>• искусственное понижение уровня подземных вод;</w:t>
      </w:r>
    </w:p>
    <w:p w:rsidR="00041AAB" w:rsidRPr="00951A18" w:rsidRDefault="00041AAB" w:rsidP="00041AAB">
      <w:pPr>
        <w:widowControl w:val="0"/>
        <w:autoSpaceDE w:val="0"/>
        <w:autoSpaceDN w:val="0"/>
        <w:adjustRightInd w:val="0"/>
        <w:ind w:firstLine="709"/>
        <w:contextualSpacing/>
        <w:jc w:val="both"/>
      </w:pPr>
      <w:r w:rsidRPr="00951A18">
        <w:t>• агролесомелиорация;</w:t>
      </w:r>
    </w:p>
    <w:p w:rsidR="00041AAB" w:rsidRPr="00951A18" w:rsidRDefault="00041AAB" w:rsidP="00041AAB">
      <w:pPr>
        <w:widowControl w:val="0"/>
        <w:autoSpaceDE w:val="0"/>
        <w:autoSpaceDN w:val="0"/>
        <w:adjustRightInd w:val="0"/>
        <w:ind w:firstLine="709"/>
        <w:contextualSpacing/>
        <w:jc w:val="both"/>
      </w:pPr>
      <w:r w:rsidRPr="00951A18">
        <w:t>• закрепление грунтов (в том числе армированием);</w:t>
      </w:r>
    </w:p>
    <w:p w:rsidR="00041AAB" w:rsidRPr="00951A18" w:rsidRDefault="00041AAB" w:rsidP="00041AAB">
      <w:pPr>
        <w:widowControl w:val="0"/>
        <w:autoSpaceDE w:val="0"/>
        <w:autoSpaceDN w:val="0"/>
        <w:adjustRightInd w:val="0"/>
        <w:ind w:firstLine="709"/>
        <w:contextualSpacing/>
        <w:jc w:val="both"/>
      </w:pPr>
      <w:r w:rsidRPr="00951A18">
        <w:t>• удерживающих сооружений;</w:t>
      </w:r>
    </w:p>
    <w:p w:rsidR="00041AAB" w:rsidRPr="00951A18" w:rsidRDefault="00041AAB" w:rsidP="00041AAB">
      <w:pPr>
        <w:widowControl w:val="0"/>
        <w:autoSpaceDE w:val="0"/>
        <w:autoSpaceDN w:val="0"/>
        <w:adjustRightInd w:val="0"/>
        <w:ind w:firstLine="709"/>
        <w:contextualSpacing/>
        <w:jc w:val="both"/>
      </w:pPr>
      <w:r w:rsidRPr="00951A18">
        <w:t>• террасирование склонов;</w:t>
      </w:r>
    </w:p>
    <w:p w:rsidR="00041AAB" w:rsidRPr="00951A18" w:rsidRDefault="00041AAB" w:rsidP="00041AAB">
      <w:pPr>
        <w:widowControl w:val="0"/>
        <w:autoSpaceDE w:val="0"/>
        <w:autoSpaceDN w:val="0"/>
        <w:adjustRightInd w:val="0"/>
        <w:ind w:firstLine="709"/>
        <w:contextualSpacing/>
        <w:jc w:val="both"/>
      </w:pPr>
      <w:r w:rsidRPr="00951A18">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Карстовые проявления</w:t>
      </w:r>
    </w:p>
    <w:p w:rsidR="00041AAB" w:rsidRPr="00951A18" w:rsidRDefault="00041AAB" w:rsidP="00041AAB">
      <w:pPr>
        <w:widowControl w:val="0"/>
        <w:autoSpaceDE w:val="0"/>
        <w:autoSpaceDN w:val="0"/>
        <w:adjustRightInd w:val="0"/>
        <w:ind w:firstLine="709"/>
        <w:contextualSpacing/>
        <w:jc w:val="both"/>
      </w:pPr>
      <w:r w:rsidRPr="00951A18">
        <w:t xml:space="preserve">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w:t>
      </w:r>
      <w:r w:rsidRPr="00951A18">
        <w:lastRenderedPageBreak/>
        <w:t>(разуплотнения грунтов, полости, пещеры и др.).</w:t>
      </w:r>
    </w:p>
    <w:p w:rsidR="00041AAB" w:rsidRPr="00951A18" w:rsidRDefault="00041AAB" w:rsidP="00041AAB">
      <w:pPr>
        <w:widowControl w:val="0"/>
        <w:autoSpaceDE w:val="0"/>
        <w:autoSpaceDN w:val="0"/>
        <w:adjustRightInd w:val="0"/>
        <w:ind w:firstLine="709"/>
        <w:contextualSpacing/>
        <w:jc w:val="both"/>
      </w:pPr>
      <w:r w:rsidRPr="00951A18">
        <w:t>В состав планировочных мероприятий входят:</w:t>
      </w:r>
    </w:p>
    <w:p w:rsidR="00041AAB" w:rsidRPr="00951A18" w:rsidRDefault="00041AAB" w:rsidP="00041AAB">
      <w:pPr>
        <w:widowControl w:val="0"/>
        <w:autoSpaceDE w:val="0"/>
        <w:autoSpaceDN w:val="0"/>
        <w:adjustRightInd w:val="0"/>
        <w:ind w:firstLine="709"/>
        <w:contextualSpacing/>
        <w:jc w:val="both"/>
      </w:pPr>
      <w:r w:rsidRPr="00951A18">
        <w:t>•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041AAB" w:rsidRPr="00951A18" w:rsidRDefault="00041AAB" w:rsidP="00041AAB">
      <w:pPr>
        <w:widowControl w:val="0"/>
        <w:autoSpaceDE w:val="0"/>
        <w:autoSpaceDN w:val="0"/>
        <w:adjustRightInd w:val="0"/>
        <w:ind w:firstLine="709"/>
        <w:contextualSpacing/>
        <w:jc w:val="both"/>
      </w:pPr>
      <w:r w:rsidRPr="00951A18">
        <w:t>• разработка инженерной защиты территорий от техногенного влияния строительства на развитие карста;</w:t>
      </w:r>
    </w:p>
    <w:p w:rsidR="00041AAB" w:rsidRPr="00951A18" w:rsidRDefault="00041AAB" w:rsidP="00041AAB">
      <w:pPr>
        <w:widowControl w:val="0"/>
        <w:autoSpaceDE w:val="0"/>
        <w:autoSpaceDN w:val="0"/>
        <w:adjustRightInd w:val="0"/>
        <w:ind w:firstLine="709"/>
        <w:contextualSpacing/>
        <w:jc w:val="both"/>
      </w:pPr>
      <w:r w:rsidRPr="00951A18">
        <w:t>•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041AAB" w:rsidRPr="00951A18" w:rsidRDefault="00041AAB" w:rsidP="00041AAB">
      <w:pPr>
        <w:widowControl w:val="0"/>
        <w:autoSpaceDE w:val="0"/>
        <w:autoSpaceDN w:val="0"/>
        <w:adjustRightInd w:val="0"/>
        <w:ind w:firstLine="709"/>
        <w:contextualSpacing/>
        <w:jc w:val="both"/>
      </w:pPr>
      <w:r w:rsidRPr="00951A18">
        <w:t>К водозащитным мероприятиям относятся:</w:t>
      </w:r>
    </w:p>
    <w:p w:rsidR="00041AAB" w:rsidRPr="00951A18" w:rsidRDefault="00041AAB" w:rsidP="00041AAB">
      <w:pPr>
        <w:widowControl w:val="0"/>
        <w:autoSpaceDE w:val="0"/>
        <w:autoSpaceDN w:val="0"/>
        <w:adjustRightInd w:val="0"/>
        <w:ind w:firstLine="709"/>
        <w:contextualSpacing/>
        <w:jc w:val="both"/>
      </w:pPr>
      <w:r w:rsidRPr="00951A18">
        <w:t>• тщательная вертикальная планировка земной поверхности и устройство на</w:t>
      </w:r>
      <w:r w:rsidRPr="00951A18">
        <w:softHyphen/>
        <w:t>дежной дождевой канализации с отводом вод за пределы застраиваемых участков;</w:t>
      </w:r>
    </w:p>
    <w:p w:rsidR="00041AAB" w:rsidRPr="00951A18" w:rsidRDefault="00041AAB" w:rsidP="00041AAB">
      <w:pPr>
        <w:widowControl w:val="0"/>
        <w:autoSpaceDE w:val="0"/>
        <w:autoSpaceDN w:val="0"/>
        <w:adjustRightInd w:val="0"/>
        <w:ind w:firstLine="709"/>
        <w:contextualSpacing/>
        <w:jc w:val="both"/>
      </w:pPr>
      <w:r w:rsidRPr="00951A18">
        <w:t>• мероприятия по борьбе с утечками промышленных и хозяйственно-бытовых вод, в особенности агрессивных;</w:t>
      </w:r>
    </w:p>
    <w:p w:rsidR="00041AAB" w:rsidRPr="00951A18" w:rsidRDefault="00041AAB" w:rsidP="00041AAB">
      <w:pPr>
        <w:widowControl w:val="0"/>
        <w:autoSpaceDE w:val="0"/>
        <w:autoSpaceDN w:val="0"/>
        <w:adjustRightInd w:val="0"/>
        <w:ind w:firstLine="709"/>
        <w:contextualSpacing/>
        <w:jc w:val="both"/>
      </w:pPr>
      <w:r w:rsidRPr="00951A18">
        <w:t>• 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Зоны затопления, подтопления.</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widowControl w:val="0"/>
        <w:autoSpaceDE w:val="0"/>
        <w:autoSpaceDN w:val="0"/>
        <w:adjustRightInd w:val="0"/>
        <w:ind w:firstLine="709"/>
        <w:contextualSpacing/>
        <w:jc w:val="both"/>
      </w:pPr>
      <w:r w:rsidRPr="00951A18">
        <w:t>- СНиП 2.06.15-85 "Инженерная защита территории от затопления и подтопления".</w:t>
      </w:r>
    </w:p>
    <w:p w:rsidR="00041AAB" w:rsidRPr="00951A18" w:rsidRDefault="00041AAB" w:rsidP="00041AAB">
      <w:pPr>
        <w:widowControl w:val="0"/>
        <w:autoSpaceDE w:val="0"/>
        <w:autoSpaceDN w:val="0"/>
        <w:adjustRightInd w:val="0"/>
        <w:ind w:firstLine="709"/>
        <w:contextualSpacing/>
        <w:jc w:val="both"/>
      </w:pPr>
      <w:r w:rsidRPr="00951A18">
        <w:t>2. В границах зоны затопления запрещается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В качестве мероприятий по защите территорий от затоплений и подтоплений необходимы специальные мероприятия инженерной подготовки:</w:t>
      </w:r>
    </w:p>
    <w:p w:rsidR="00041AAB" w:rsidRPr="00951A18" w:rsidRDefault="00041AAB" w:rsidP="00041AAB">
      <w:pPr>
        <w:widowControl w:val="0"/>
        <w:autoSpaceDE w:val="0"/>
        <w:autoSpaceDN w:val="0"/>
        <w:adjustRightInd w:val="0"/>
        <w:ind w:firstLine="709"/>
        <w:contextualSpacing/>
        <w:jc w:val="both"/>
      </w:pPr>
      <w:r w:rsidRPr="00951A18">
        <w:t xml:space="preserve"> - искусственное повышение поверхности территорий;</w:t>
      </w:r>
    </w:p>
    <w:p w:rsidR="00041AAB" w:rsidRPr="00951A18" w:rsidRDefault="00041AAB" w:rsidP="00041AAB">
      <w:pPr>
        <w:widowControl w:val="0"/>
        <w:autoSpaceDE w:val="0"/>
        <w:autoSpaceDN w:val="0"/>
        <w:adjustRightInd w:val="0"/>
        <w:ind w:firstLine="709"/>
        <w:contextualSpacing/>
        <w:jc w:val="both"/>
      </w:pPr>
      <w:r w:rsidRPr="00951A18">
        <w:t xml:space="preserve"> - устройство дамб обвалования;</w:t>
      </w:r>
    </w:p>
    <w:p w:rsidR="00041AAB" w:rsidRPr="00951A18" w:rsidRDefault="00041AAB" w:rsidP="00041AAB">
      <w:pPr>
        <w:widowControl w:val="0"/>
        <w:autoSpaceDE w:val="0"/>
        <w:autoSpaceDN w:val="0"/>
        <w:adjustRightInd w:val="0"/>
        <w:ind w:firstLine="709"/>
        <w:contextualSpacing/>
        <w:jc w:val="both"/>
      </w:pPr>
      <w:r w:rsidRPr="00951A18">
        <w:t xml:space="preserve"> - строительство набережных и берегозащитных сооружений;</w:t>
      </w:r>
    </w:p>
    <w:p w:rsidR="00041AAB" w:rsidRPr="00951A18" w:rsidRDefault="00041AAB" w:rsidP="00041AAB">
      <w:pPr>
        <w:widowControl w:val="0"/>
        <w:autoSpaceDE w:val="0"/>
        <w:autoSpaceDN w:val="0"/>
        <w:adjustRightInd w:val="0"/>
        <w:ind w:firstLine="709"/>
        <w:contextualSpacing/>
        <w:jc w:val="both"/>
      </w:pPr>
      <w:r w:rsidRPr="00951A18">
        <w:t xml:space="preserve"> - регулирование стока и отвода поверхностных и подземных вод;</w:t>
      </w:r>
    </w:p>
    <w:p w:rsidR="00041AAB" w:rsidRPr="00951A18" w:rsidRDefault="00041AAB" w:rsidP="00041AAB">
      <w:pPr>
        <w:widowControl w:val="0"/>
        <w:autoSpaceDE w:val="0"/>
        <w:autoSpaceDN w:val="0"/>
        <w:adjustRightInd w:val="0"/>
        <w:ind w:firstLine="709"/>
        <w:contextualSpacing/>
        <w:jc w:val="both"/>
      </w:pPr>
      <w:r w:rsidRPr="00951A18">
        <w:t xml:space="preserve"> - устройство дренажных систем и отдельных дренажей;</w:t>
      </w:r>
    </w:p>
    <w:p w:rsidR="00041AAB" w:rsidRPr="00951A18" w:rsidRDefault="00041AAB" w:rsidP="00041AAB">
      <w:pPr>
        <w:widowControl w:val="0"/>
        <w:autoSpaceDE w:val="0"/>
        <w:autoSpaceDN w:val="0"/>
        <w:adjustRightInd w:val="0"/>
        <w:ind w:firstLine="709"/>
        <w:contextualSpacing/>
        <w:jc w:val="both"/>
      </w:pPr>
      <w:r w:rsidRPr="00951A18">
        <w:t xml:space="preserve"> - регулирование русел и стока рек;</w:t>
      </w:r>
    </w:p>
    <w:p w:rsidR="00041AAB" w:rsidRPr="00951A18" w:rsidRDefault="00041AAB" w:rsidP="00041AAB">
      <w:pPr>
        <w:widowControl w:val="0"/>
        <w:autoSpaceDE w:val="0"/>
        <w:autoSpaceDN w:val="0"/>
        <w:adjustRightInd w:val="0"/>
        <w:ind w:firstLine="709"/>
        <w:contextualSpacing/>
        <w:jc w:val="both"/>
      </w:pPr>
      <w:r w:rsidRPr="00951A18">
        <w:t xml:space="preserve"> - обследование паводкоопасных территорий.</w:t>
      </w:r>
    </w:p>
    <w:p w:rsidR="007F5C2E" w:rsidRPr="003B198F" w:rsidRDefault="007F5C2E" w:rsidP="00506E09">
      <w:pPr>
        <w:widowControl w:val="0"/>
        <w:autoSpaceDE w:val="0"/>
        <w:ind w:firstLine="709"/>
        <w:contextualSpacing/>
        <w:jc w:val="both"/>
        <w:rPr>
          <w:rFonts w:cs="Times New Roman"/>
        </w:rPr>
      </w:pPr>
    </w:p>
    <w:p w:rsidR="007F5C2E" w:rsidRPr="003B198F" w:rsidRDefault="007F5C2E" w:rsidP="00506E09">
      <w:pPr>
        <w:widowControl w:val="0"/>
        <w:autoSpaceDE w:val="0"/>
        <w:ind w:firstLine="709"/>
        <w:contextualSpacing/>
        <w:jc w:val="both"/>
        <w:rPr>
          <w:rFonts w:cs="Times New Roman"/>
        </w:rPr>
      </w:pPr>
    </w:p>
    <w:p w:rsidR="00787A3D" w:rsidRPr="003B198F" w:rsidRDefault="00787A3D" w:rsidP="00787A3D">
      <w:bookmarkStart w:id="377" w:name="_Toc491855546"/>
      <w:bookmarkStart w:id="378" w:name="_Toc492973672"/>
    </w:p>
    <w:p w:rsidR="003457BB" w:rsidRDefault="003457BB" w:rsidP="00787A3D">
      <w:pPr>
        <w:sectPr w:rsidR="003457BB" w:rsidSect="00CF0BA1">
          <w:pgSz w:w="11905" w:h="16837" w:code="9"/>
          <w:pgMar w:top="397" w:right="851" w:bottom="295" w:left="1134" w:header="567" w:footer="454" w:gutter="0"/>
          <w:cols w:space="720"/>
          <w:docGrid w:linePitch="360"/>
        </w:sectPr>
      </w:pPr>
    </w:p>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F75FC3" w:rsidRPr="003457BB" w:rsidRDefault="00980FF7" w:rsidP="003457BB">
      <w:pPr>
        <w:keepNext/>
        <w:tabs>
          <w:tab w:val="left" w:pos="0"/>
          <w:tab w:val="left" w:pos="240"/>
          <w:tab w:val="left" w:pos="560"/>
        </w:tabs>
        <w:ind w:firstLine="709"/>
        <w:contextualSpacing/>
        <w:jc w:val="center"/>
        <w:outlineLvl w:val="0"/>
        <w:rPr>
          <w:b/>
          <w:bCs/>
          <w:caps/>
          <w:sz w:val="28"/>
          <w:szCs w:val="28"/>
        </w:rPr>
      </w:pPr>
      <w:bookmarkStart w:id="379" w:name="_Toc529951979"/>
      <w:bookmarkStart w:id="380" w:name="_Toc4763317"/>
      <w:r w:rsidRPr="003457BB">
        <w:rPr>
          <w:b/>
          <w:bCs/>
          <w:caps/>
          <w:sz w:val="28"/>
          <w:szCs w:val="28"/>
        </w:rPr>
        <w:t>графическая часть</w:t>
      </w:r>
      <w:bookmarkEnd w:id="377"/>
      <w:bookmarkEnd w:id="378"/>
      <w:bookmarkEnd w:id="379"/>
      <w:bookmarkEnd w:id="380"/>
      <w:r w:rsidRPr="003457BB">
        <w:rPr>
          <w:b/>
          <w:bCs/>
          <w:caps/>
          <w:sz w:val="28"/>
          <w:szCs w:val="28"/>
        </w:rPr>
        <w:t xml:space="preserve"> </w:t>
      </w:r>
    </w:p>
    <w:sectPr w:rsidR="00F75FC3" w:rsidRPr="003457BB" w:rsidSect="00CF0BA1">
      <w:pgSz w:w="11905" w:h="16837" w:code="9"/>
      <w:pgMar w:top="397" w:right="851" w:bottom="295" w:left="1134" w:header="567" w:footer="45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1E74" w:rsidRDefault="00781E74">
      <w:r>
        <w:separator/>
      </w:r>
    </w:p>
  </w:endnote>
  <w:endnote w:type="continuationSeparator" w:id="0">
    <w:p w:rsidR="00781E74" w:rsidRDefault="00781E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l‚r –ѕ’©"/>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Lucida Sans Unicode">
    <w:altName w:val="Lucida Sans Unicode"/>
    <w:panose1 w:val="020B0602030504020204"/>
    <w:charset w:val="CC"/>
    <w:family w:val="swiss"/>
    <w:pitch w:val="variable"/>
    <w:sig w:usb0="80000AFF" w:usb1="0000396B" w:usb2="00000000" w:usb3="00000000" w:csb0="000000BF" w:csb1="00000000"/>
  </w:font>
  <w:font w:name="TimesET">
    <w:panose1 w:val="00000000000000000000"/>
    <w:charset w:val="00"/>
    <w:family w:val="auto"/>
    <w:notTrueType/>
    <w:pitch w:val="default"/>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notTrueType/>
    <w:pitch w:val="variable"/>
    <w:sig w:usb0="00000203" w:usb1="00000000" w:usb2="00000000" w:usb3="00000000" w:csb0="00000005"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735924"/>
      <w:docPartObj>
        <w:docPartGallery w:val="Page Numbers (Bottom of Page)"/>
        <w:docPartUnique/>
      </w:docPartObj>
    </w:sdtPr>
    <w:sdtContent>
      <w:p w:rsidR="00B233D3" w:rsidRDefault="007D20C6">
        <w:pPr>
          <w:pStyle w:val="af"/>
          <w:jc w:val="right"/>
        </w:pPr>
        <w:r>
          <w:rPr>
            <w:noProof/>
          </w:rPr>
          <w:fldChar w:fldCharType="begin"/>
        </w:r>
        <w:r w:rsidR="00B233D3">
          <w:rPr>
            <w:noProof/>
          </w:rPr>
          <w:instrText>PAGE   \* MERGEFORMAT</w:instrText>
        </w:r>
        <w:r>
          <w:rPr>
            <w:noProof/>
          </w:rPr>
          <w:fldChar w:fldCharType="separate"/>
        </w:r>
        <w:r w:rsidR="00C72CE5">
          <w:rPr>
            <w:noProof/>
          </w:rPr>
          <w:t>35</w:t>
        </w:r>
        <w:r>
          <w:rPr>
            <w:noProof/>
          </w:rPr>
          <w:fldChar w:fldCharType="end"/>
        </w:r>
      </w:p>
    </w:sdtContent>
  </w:sdt>
  <w:p w:rsidR="00B233D3" w:rsidRDefault="00B233D3">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5203456"/>
      <w:docPartObj>
        <w:docPartGallery w:val="Page Numbers (Bottom of Page)"/>
        <w:docPartUnique/>
      </w:docPartObj>
    </w:sdtPr>
    <w:sdtContent>
      <w:p w:rsidR="00B233D3" w:rsidRDefault="00B233D3">
        <w:pPr>
          <w:pStyle w:val="af"/>
          <w:jc w:val="right"/>
        </w:pPr>
        <w:r>
          <w:t>2</w:t>
        </w:r>
      </w:p>
    </w:sdtContent>
  </w:sdt>
  <w:p w:rsidR="00B233D3" w:rsidRDefault="00B233D3">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1E74" w:rsidRDefault="00781E74">
      <w:r>
        <w:separator/>
      </w:r>
    </w:p>
  </w:footnote>
  <w:footnote w:type="continuationSeparator" w:id="0">
    <w:p w:rsidR="00781E74" w:rsidRDefault="00781E74">
      <w:r>
        <w:continuationSeparator/>
      </w:r>
    </w:p>
  </w:footnote>
  <w:footnote w:id="1">
    <w:p w:rsidR="00B233D3" w:rsidRPr="00F55E9A" w:rsidRDefault="00B233D3" w:rsidP="00F81956">
      <w:pPr>
        <w:widowControl w:val="0"/>
        <w:autoSpaceDE w:val="0"/>
        <w:autoSpaceDN w:val="0"/>
        <w:adjustRightInd w:val="0"/>
        <w:spacing w:line="276" w:lineRule="auto"/>
      </w:pPr>
      <w:r w:rsidRPr="00564242">
        <w:footnoteRef/>
      </w:r>
      <w:r w:rsidRPr="00F55E9A">
        <w:t xml:space="preserve"> &lt;*&gt; Градостроительные регламенты установлены в отношении видов разрешенного использования (коды 2.1, 2.2, 2.3).</w:t>
      </w:r>
    </w:p>
    <w:p w:rsidR="00B233D3" w:rsidRDefault="00B233D3" w:rsidP="00F81956">
      <w:pPr>
        <w:pStyle w:val="aff1"/>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3D3" w:rsidRDefault="007D20C6">
    <w:pPr>
      <w:pStyle w:val="ae"/>
    </w:pPr>
    <w:r>
      <w:rPr>
        <w:noProof/>
        <w:lang w:eastAsia="ru-RU"/>
      </w:rPr>
      <w:pict>
        <v:rect id="Rectangle 3" o:spid="_x0000_s14338" style="position:absolute;margin-left:-5.1pt;margin-top:-13.4pt;width:524.4pt;height:807.85pt;z-index:-2516592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3D3" w:rsidRDefault="007D20C6">
    <w:pPr>
      <w:pStyle w:val="ae"/>
    </w:pPr>
    <w:r>
      <w:rPr>
        <w:noProof/>
        <w:lang w:eastAsia="ru-RU"/>
      </w:rPr>
      <w:pict>
        <v:rect id="Rectangle 2" o:spid="_x0000_s14337" style="position:absolute;margin-left:-3.3pt;margin-top:-12.1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3D3" w:rsidRDefault="00B233D3">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3D3" w:rsidRDefault="00B233D3">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77CEA0E"/>
    <w:multiLevelType w:val="multilevel"/>
    <w:tmpl w:val="30F29D35"/>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87084F"/>
    <w:multiLevelType w:val="hybridMultilevel"/>
    <w:tmpl w:val="F684B7DE"/>
    <w:lvl w:ilvl="0" w:tplc="65B8DF68">
      <w:start w:val="1"/>
      <w:numFmt w:val="decimal"/>
      <w:pStyle w:val="4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81E16D"/>
    <w:multiLevelType w:val="multilevel"/>
    <w:tmpl w:val="72940C48"/>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8">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9"/>
  </w:num>
  <w:num w:numId="4">
    <w:abstractNumId w:val="0"/>
  </w:num>
  <w:num w:numId="5">
    <w:abstractNumId w:val="1"/>
  </w:num>
  <w:num w:numId="6">
    <w:abstractNumId w:val="18"/>
  </w:num>
  <w:num w:numId="7">
    <w:abstractNumId w:val="16"/>
  </w:num>
  <w:num w:numId="8">
    <w:abstractNumId w:val="20"/>
  </w:num>
  <w:num w:numId="9">
    <w:abstractNumId w:val="14"/>
  </w:num>
  <w:num w:numId="10">
    <w:abstractNumId w:val="12"/>
  </w:num>
  <w:num w:numId="11">
    <w:abstractNumId w:val="11"/>
  </w:num>
  <w:num w:numId="12">
    <w:abstractNumId w:val="19"/>
  </w:num>
  <w:num w:numId="13">
    <w:abstractNumId w:val="15"/>
  </w:num>
  <w:num w:numId="14">
    <w:abstractNumId w:val="13"/>
  </w:num>
  <w:num w:numId="15">
    <w:abstractNumId w:val="1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stylePaneFormatFilter w:val="000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15362"/>
    <o:shapelayout v:ext="edit">
      <o:idmap v:ext="edit" data="14"/>
    </o:shapelayout>
  </w:hdrShapeDefaults>
  <w:footnotePr>
    <w:footnote w:id="-1"/>
    <w:footnote w:id="0"/>
  </w:footnotePr>
  <w:endnotePr>
    <w:endnote w:id="-1"/>
    <w:endnote w:id="0"/>
  </w:endnotePr>
  <w:compat/>
  <w:rsids>
    <w:rsidRoot w:val="00785A1C"/>
    <w:rsid w:val="00015407"/>
    <w:rsid w:val="0002057E"/>
    <w:rsid w:val="000221A9"/>
    <w:rsid w:val="00040330"/>
    <w:rsid w:val="00041AAB"/>
    <w:rsid w:val="0004452A"/>
    <w:rsid w:val="00055EE9"/>
    <w:rsid w:val="00056403"/>
    <w:rsid w:val="000612F1"/>
    <w:rsid w:val="0006189D"/>
    <w:rsid w:val="00063B8F"/>
    <w:rsid w:val="00064A5E"/>
    <w:rsid w:val="00064E00"/>
    <w:rsid w:val="00066FA0"/>
    <w:rsid w:val="000673B0"/>
    <w:rsid w:val="0007475E"/>
    <w:rsid w:val="00077810"/>
    <w:rsid w:val="00085FBC"/>
    <w:rsid w:val="000867EA"/>
    <w:rsid w:val="00087289"/>
    <w:rsid w:val="00093AFC"/>
    <w:rsid w:val="00095678"/>
    <w:rsid w:val="000A19BD"/>
    <w:rsid w:val="000A2D08"/>
    <w:rsid w:val="000A79D4"/>
    <w:rsid w:val="000B517A"/>
    <w:rsid w:val="000B55DB"/>
    <w:rsid w:val="000C452B"/>
    <w:rsid w:val="000D05C6"/>
    <w:rsid w:val="000E2B36"/>
    <w:rsid w:val="000F3F55"/>
    <w:rsid w:val="00100313"/>
    <w:rsid w:val="00106579"/>
    <w:rsid w:val="00106EEC"/>
    <w:rsid w:val="0011098B"/>
    <w:rsid w:val="001114AA"/>
    <w:rsid w:val="00111579"/>
    <w:rsid w:val="001261DF"/>
    <w:rsid w:val="00127886"/>
    <w:rsid w:val="00130D57"/>
    <w:rsid w:val="00131B25"/>
    <w:rsid w:val="0013595C"/>
    <w:rsid w:val="0013777C"/>
    <w:rsid w:val="00140717"/>
    <w:rsid w:val="001446C7"/>
    <w:rsid w:val="00147B7D"/>
    <w:rsid w:val="00151B1B"/>
    <w:rsid w:val="00152EAC"/>
    <w:rsid w:val="00156DFC"/>
    <w:rsid w:val="001577F8"/>
    <w:rsid w:val="00174CE2"/>
    <w:rsid w:val="001810A5"/>
    <w:rsid w:val="0018754D"/>
    <w:rsid w:val="001922CC"/>
    <w:rsid w:val="00192D48"/>
    <w:rsid w:val="001A053A"/>
    <w:rsid w:val="001A39AD"/>
    <w:rsid w:val="001A4ACD"/>
    <w:rsid w:val="001A4C40"/>
    <w:rsid w:val="001B0B7F"/>
    <w:rsid w:val="001B31E0"/>
    <w:rsid w:val="001C47B2"/>
    <w:rsid w:val="001D054D"/>
    <w:rsid w:val="001D1B29"/>
    <w:rsid w:val="001D2A1D"/>
    <w:rsid w:val="001E059E"/>
    <w:rsid w:val="001E13C0"/>
    <w:rsid w:val="001E1AED"/>
    <w:rsid w:val="001E2C11"/>
    <w:rsid w:val="001E2D21"/>
    <w:rsid w:val="001E328A"/>
    <w:rsid w:val="001E4CE8"/>
    <w:rsid w:val="001E6B52"/>
    <w:rsid w:val="002009B4"/>
    <w:rsid w:val="00213076"/>
    <w:rsid w:val="00217587"/>
    <w:rsid w:val="00217E7E"/>
    <w:rsid w:val="002279E7"/>
    <w:rsid w:val="00231562"/>
    <w:rsid w:val="00231D6A"/>
    <w:rsid w:val="00232FB1"/>
    <w:rsid w:val="00235FF7"/>
    <w:rsid w:val="00251FC7"/>
    <w:rsid w:val="00255144"/>
    <w:rsid w:val="00262191"/>
    <w:rsid w:val="00264AB5"/>
    <w:rsid w:val="00266FC6"/>
    <w:rsid w:val="00267C72"/>
    <w:rsid w:val="002703D3"/>
    <w:rsid w:val="002720E4"/>
    <w:rsid w:val="00286D25"/>
    <w:rsid w:val="00290568"/>
    <w:rsid w:val="00290AA9"/>
    <w:rsid w:val="00291EFA"/>
    <w:rsid w:val="00295295"/>
    <w:rsid w:val="00296D4F"/>
    <w:rsid w:val="002B0421"/>
    <w:rsid w:val="002B1D84"/>
    <w:rsid w:val="002B2BE9"/>
    <w:rsid w:val="002C1189"/>
    <w:rsid w:val="002C264C"/>
    <w:rsid w:val="002C2D17"/>
    <w:rsid w:val="002D06C6"/>
    <w:rsid w:val="002D5AD6"/>
    <w:rsid w:val="002D5EF9"/>
    <w:rsid w:val="002E1988"/>
    <w:rsid w:val="002F73A8"/>
    <w:rsid w:val="00301E97"/>
    <w:rsid w:val="00303692"/>
    <w:rsid w:val="00303BF6"/>
    <w:rsid w:val="0033166A"/>
    <w:rsid w:val="00331AFA"/>
    <w:rsid w:val="00333180"/>
    <w:rsid w:val="00333BD5"/>
    <w:rsid w:val="00341B22"/>
    <w:rsid w:val="003457BB"/>
    <w:rsid w:val="00346118"/>
    <w:rsid w:val="00365D35"/>
    <w:rsid w:val="003676B5"/>
    <w:rsid w:val="00367C39"/>
    <w:rsid w:val="00377531"/>
    <w:rsid w:val="00391BB6"/>
    <w:rsid w:val="00392D5F"/>
    <w:rsid w:val="003A0F57"/>
    <w:rsid w:val="003A434B"/>
    <w:rsid w:val="003A64F4"/>
    <w:rsid w:val="003B198F"/>
    <w:rsid w:val="003B263C"/>
    <w:rsid w:val="003B7BDD"/>
    <w:rsid w:val="003C2DAB"/>
    <w:rsid w:val="003C6EFE"/>
    <w:rsid w:val="003D24F9"/>
    <w:rsid w:val="003D6877"/>
    <w:rsid w:val="003F5EC3"/>
    <w:rsid w:val="003F60E2"/>
    <w:rsid w:val="004021E4"/>
    <w:rsid w:val="00402BBD"/>
    <w:rsid w:val="004052E7"/>
    <w:rsid w:val="00412DAF"/>
    <w:rsid w:val="004133E9"/>
    <w:rsid w:val="004154EF"/>
    <w:rsid w:val="00424FBD"/>
    <w:rsid w:val="00427706"/>
    <w:rsid w:val="004328E2"/>
    <w:rsid w:val="00440984"/>
    <w:rsid w:val="004459A2"/>
    <w:rsid w:val="00462308"/>
    <w:rsid w:val="00471326"/>
    <w:rsid w:val="004810B4"/>
    <w:rsid w:val="00485507"/>
    <w:rsid w:val="00485A5E"/>
    <w:rsid w:val="00487446"/>
    <w:rsid w:val="00492887"/>
    <w:rsid w:val="00492F34"/>
    <w:rsid w:val="00493E07"/>
    <w:rsid w:val="004B1E02"/>
    <w:rsid w:val="004B4A51"/>
    <w:rsid w:val="004B4C0B"/>
    <w:rsid w:val="004B5C4D"/>
    <w:rsid w:val="004B7582"/>
    <w:rsid w:val="004B75B2"/>
    <w:rsid w:val="004C0B43"/>
    <w:rsid w:val="004C4258"/>
    <w:rsid w:val="004D06B5"/>
    <w:rsid w:val="004D498F"/>
    <w:rsid w:val="004E1CC1"/>
    <w:rsid w:val="004E2269"/>
    <w:rsid w:val="004E27F5"/>
    <w:rsid w:val="004F712F"/>
    <w:rsid w:val="00503CBB"/>
    <w:rsid w:val="00506E09"/>
    <w:rsid w:val="00506FB7"/>
    <w:rsid w:val="00515889"/>
    <w:rsid w:val="00523312"/>
    <w:rsid w:val="00523936"/>
    <w:rsid w:val="00525A94"/>
    <w:rsid w:val="00532551"/>
    <w:rsid w:val="00540810"/>
    <w:rsid w:val="00542832"/>
    <w:rsid w:val="005511B0"/>
    <w:rsid w:val="00554027"/>
    <w:rsid w:val="00563810"/>
    <w:rsid w:val="0056708B"/>
    <w:rsid w:val="00570EE3"/>
    <w:rsid w:val="005739E8"/>
    <w:rsid w:val="00573EE9"/>
    <w:rsid w:val="00580DBC"/>
    <w:rsid w:val="005857AF"/>
    <w:rsid w:val="005873E9"/>
    <w:rsid w:val="0059633A"/>
    <w:rsid w:val="005A0BAB"/>
    <w:rsid w:val="005A52B3"/>
    <w:rsid w:val="005B1B30"/>
    <w:rsid w:val="005B6252"/>
    <w:rsid w:val="005C23BB"/>
    <w:rsid w:val="005C32D0"/>
    <w:rsid w:val="005C6D3B"/>
    <w:rsid w:val="005C7339"/>
    <w:rsid w:val="005C7CF7"/>
    <w:rsid w:val="005D0BF5"/>
    <w:rsid w:val="005D3BAD"/>
    <w:rsid w:val="005D7DC8"/>
    <w:rsid w:val="005E029B"/>
    <w:rsid w:val="005E26E6"/>
    <w:rsid w:val="005E7109"/>
    <w:rsid w:val="005F36EA"/>
    <w:rsid w:val="00602ACC"/>
    <w:rsid w:val="00606BBB"/>
    <w:rsid w:val="006110D2"/>
    <w:rsid w:val="00614BB4"/>
    <w:rsid w:val="00616AA9"/>
    <w:rsid w:val="006236A6"/>
    <w:rsid w:val="00630EE8"/>
    <w:rsid w:val="00633601"/>
    <w:rsid w:val="00642B69"/>
    <w:rsid w:val="006442BB"/>
    <w:rsid w:val="00647CB9"/>
    <w:rsid w:val="00670A05"/>
    <w:rsid w:val="00670D60"/>
    <w:rsid w:val="0067170D"/>
    <w:rsid w:val="0067199E"/>
    <w:rsid w:val="00674E6F"/>
    <w:rsid w:val="00681502"/>
    <w:rsid w:val="00682EFF"/>
    <w:rsid w:val="006A3258"/>
    <w:rsid w:val="006A4636"/>
    <w:rsid w:val="006A5B8F"/>
    <w:rsid w:val="006B0CB0"/>
    <w:rsid w:val="006C59C3"/>
    <w:rsid w:val="006C697E"/>
    <w:rsid w:val="006D0C23"/>
    <w:rsid w:val="006D6C50"/>
    <w:rsid w:val="006E06E2"/>
    <w:rsid w:val="006E0E07"/>
    <w:rsid w:val="006E0E18"/>
    <w:rsid w:val="006E2394"/>
    <w:rsid w:val="006E2D5B"/>
    <w:rsid w:val="006E61FA"/>
    <w:rsid w:val="006E72D9"/>
    <w:rsid w:val="006F2928"/>
    <w:rsid w:val="006F4B58"/>
    <w:rsid w:val="0070499E"/>
    <w:rsid w:val="00707B56"/>
    <w:rsid w:val="007118B3"/>
    <w:rsid w:val="00720751"/>
    <w:rsid w:val="007216D9"/>
    <w:rsid w:val="007251DC"/>
    <w:rsid w:val="007320DE"/>
    <w:rsid w:val="007331D0"/>
    <w:rsid w:val="00736339"/>
    <w:rsid w:val="007463B2"/>
    <w:rsid w:val="00746EF4"/>
    <w:rsid w:val="00752E09"/>
    <w:rsid w:val="007549C6"/>
    <w:rsid w:val="00770F67"/>
    <w:rsid w:val="007819B4"/>
    <w:rsid w:val="007819D6"/>
    <w:rsid w:val="00781E74"/>
    <w:rsid w:val="00783D4B"/>
    <w:rsid w:val="00785A1C"/>
    <w:rsid w:val="00787A3D"/>
    <w:rsid w:val="0079338E"/>
    <w:rsid w:val="00795972"/>
    <w:rsid w:val="00795B34"/>
    <w:rsid w:val="0079767D"/>
    <w:rsid w:val="007A1898"/>
    <w:rsid w:val="007A4A0C"/>
    <w:rsid w:val="007A59B5"/>
    <w:rsid w:val="007B59D6"/>
    <w:rsid w:val="007B7A3A"/>
    <w:rsid w:val="007B7E50"/>
    <w:rsid w:val="007C0E6D"/>
    <w:rsid w:val="007C2156"/>
    <w:rsid w:val="007C2D82"/>
    <w:rsid w:val="007C6D2D"/>
    <w:rsid w:val="007D20C6"/>
    <w:rsid w:val="007E1CA9"/>
    <w:rsid w:val="007F0B9E"/>
    <w:rsid w:val="007F275B"/>
    <w:rsid w:val="007F5C2E"/>
    <w:rsid w:val="008001E8"/>
    <w:rsid w:val="00816B77"/>
    <w:rsid w:val="00816BB0"/>
    <w:rsid w:val="008229C5"/>
    <w:rsid w:val="008246E2"/>
    <w:rsid w:val="00825390"/>
    <w:rsid w:val="00827A4F"/>
    <w:rsid w:val="0083634A"/>
    <w:rsid w:val="00841B86"/>
    <w:rsid w:val="008433E2"/>
    <w:rsid w:val="0084398F"/>
    <w:rsid w:val="00853211"/>
    <w:rsid w:val="00854433"/>
    <w:rsid w:val="008551D0"/>
    <w:rsid w:val="00880A58"/>
    <w:rsid w:val="00880D17"/>
    <w:rsid w:val="00881718"/>
    <w:rsid w:val="00886D97"/>
    <w:rsid w:val="00887136"/>
    <w:rsid w:val="008931E8"/>
    <w:rsid w:val="00893825"/>
    <w:rsid w:val="008978FC"/>
    <w:rsid w:val="008A12EC"/>
    <w:rsid w:val="008B1504"/>
    <w:rsid w:val="008D2D5C"/>
    <w:rsid w:val="008D2E27"/>
    <w:rsid w:val="008D4EC8"/>
    <w:rsid w:val="008D6BBE"/>
    <w:rsid w:val="008D756A"/>
    <w:rsid w:val="008D7847"/>
    <w:rsid w:val="008E08E2"/>
    <w:rsid w:val="008E1A42"/>
    <w:rsid w:val="008E2860"/>
    <w:rsid w:val="008E39D5"/>
    <w:rsid w:val="008E4167"/>
    <w:rsid w:val="008E6FB5"/>
    <w:rsid w:val="008E710D"/>
    <w:rsid w:val="008F4E05"/>
    <w:rsid w:val="008F627A"/>
    <w:rsid w:val="008F7C01"/>
    <w:rsid w:val="009005D5"/>
    <w:rsid w:val="00904BB3"/>
    <w:rsid w:val="009053E6"/>
    <w:rsid w:val="00906662"/>
    <w:rsid w:val="00911220"/>
    <w:rsid w:val="00911D36"/>
    <w:rsid w:val="00916C49"/>
    <w:rsid w:val="00920738"/>
    <w:rsid w:val="009263BD"/>
    <w:rsid w:val="00927B1F"/>
    <w:rsid w:val="00930523"/>
    <w:rsid w:val="00946D0B"/>
    <w:rsid w:val="009544E3"/>
    <w:rsid w:val="009613BF"/>
    <w:rsid w:val="00964791"/>
    <w:rsid w:val="00980FF7"/>
    <w:rsid w:val="00986F6A"/>
    <w:rsid w:val="009874BB"/>
    <w:rsid w:val="009920A8"/>
    <w:rsid w:val="009951C1"/>
    <w:rsid w:val="009A0F30"/>
    <w:rsid w:val="009A1D6C"/>
    <w:rsid w:val="009A1FDA"/>
    <w:rsid w:val="009A52F3"/>
    <w:rsid w:val="009B0749"/>
    <w:rsid w:val="009B10E9"/>
    <w:rsid w:val="009B2184"/>
    <w:rsid w:val="009B56F9"/>
    <w:rsid w:val="009D25AF"/>
    <w:rsid w:val="009D44AE"/>
    <w:rsid w:val="009E1F16"/>
    <w:rsid w:val="009E3C57"/>
    <w:rsid w:val="009E5635"/>
    <w:rsid w:val="009F0015"/>
    <w:rsid w:val="009F0D63"/>
    <w:rsid w:val="009F2495"/>
    <w:rsid w:val="009F35B5"/>
    <w:rsid w:val="00A14440"/>
    <w:rsid w:val="00A22365"/>
    <w:rsid w:val="00A30A0B"/>
    <w:rsid w:val="00A32CFA"/>
    <w:rsid w:val="00A46E07"/>
    <w:rsid w:val="00A47A2C"/>
    <w:rsid w:val="00A47B3D"/>
    <w:rsid w:val="00A52FC4"/>
    <w:rsid w:val="00A538BF"/>
    <w:rsid w:val="00A54479"/>
    <w:rsid w:val="00A600E4"/>
    <w:rsid w:val="00A6070E"/>
    <w:rsid w:val="00A847D8"/>
    <w:rsid w:val="00A8698C"/>
    <w:rsid w:val="00A927BB"/>
    <w:rsid w:val="00A9464B"/>
    <w:rsid w:val="00A94EC9"/>
    <w:rsid w:val="00AA5B70"/>
    <w:rsid w:val="00AB08EC"/>
    <w:rsid w:val="00AC013C"/>
    <w:rsid w:val="00AC25CD"/>
    <w:rsid w:val="00AD0972"/>
    <w:rsid w:val="00AD5867"/>
    <w:rsid w:val="00AD6349"/>
    <w:rsid w:val="00AE0A53"/>
    <w:rsid w:val="00AE0B39"/>
    <w:rsid w:val="00AF793D"/>
    <w:rsid w:val="00B01062"/>
    <w:rsid w:val="00B04960"/>
    <w:rsid w:val="00B05F4B"/>
    <w:rsid w:val="00B0611A"/>
    <w:rsid w:val="00B10780"/>
    <w:rsid w:val="00B1319A"/>
    <w:rsid w:val="00B1723F"/>
    <w:rsid w:val="00B17799"/>
    <w:rsid w:val="00B17EA2"/>
    <w:rsid w:val="00B233D3"/>
    <w:rsid w:val="00B244B7"/>
    <w:rsid w:val="00B258B5"/>
    <w:rsid w:val="00B41234"/>
    <w:rsid w:val="00B46631"/>
    <w:rsid w:val="00B5565C"/>
    <w:rsid w:val="00B62F87"/>
    <w:rsid w:val="00B63682"/>
    <w:rsid w:val="00B64C28"/>
    <w:rsid w:val="00B66E92"/>
    <w:rsid w:val="00B677A9"/>
    <w:rsid w:val="00B84C62"/>
    <w:rsid w:val="00B84D61"/>
    <w:rsid w:val="00B84E5E"/>
    <w:rsid w:val="00BA25B2"/>
    <w:rsid w:val="00BA3D07"/>
    <w:rsid w:val="00BA57F8"/>
    <w:rsid w:val="00BC0D86"/>
    <w:rsid w:val="00BC2EC3"/>
    <w:rsid w:val="00BD56E9"/>
    <w:rsid w:val="00BE00F5"/>
    <w:rsid w:val="00BE05F3"/>
    <w:rsid w:val="00BE1CF2"/>
    <w:rsid w:val="00BF4320"/>
    <w:rsid w:val="00C071A1"/>
    <w:rsid w:val="00C12DCC"/>
    <w:rsid w:val="00C2085B"/>
    <w:rsid w:val="00C23F73"/>
    <w:rsid w:val="00C24C70"/>
    <w:rsid w:val="00C33BA7"/>
    <w:rsid w:val="00C34727"/>
    <w:rsid w:val="00C431D9"/>
    <w:rsid w:val="00C5491C"/>
    <w:rsid w:val="00C56384"/>
    <w:rsid w:val="00C71570"/>
    <w:rsid w:val="00C7244C"/>
    <w:rsid w:val="00C72CE5"/>
    <w:rsid w:val="00C73968"/>
    <w:rsid w:val="00C74889"/>
    <w:rsid w:val="00C751E7"/>
    <w:rsid w:val="00C834E1"/>
    <w:rsid w:val="00C8383D"/>
    <w:rsid w:val="00C84AD3"/>
    <w:rsid w:val="00C92211"/>
    <w:rsid w:val="00C9763C"/>
    <w:rsid w:val="00CA0A3D"/>
    <w:rsid w:val="00CA6E19"/>
    <w:rsid w:val="00CB0220"/>
    <w:rsid w:val="00CC0FB1"/>
    <w:rsid w:val="00CC2B9E"/>
    <w:rsid w:val="00CC444F"/>
    <w:rsid w:val="00CC60CC"/>
    <w:rsid w:val="00CE4B22"/>
    <w:rsid w:val="00CF0BA1"/>
    <w:rsid w:val="00CF63A9"/>
    <w:rsid w:val="00D01677"/>
    <w:rsid w:val="00D01863"/>
    <w:rsid w:val="00D072C6"/>
    <w:rsid w:val="00D10833"/>
    <w:rsid w:val="00D1271A"/>
    <w:rsid w:val="00D2075C"/>
    <w:rsid w:val="00D23908"/>
    <w:rsid w:val="00D240FD"/>
    <w:rsid w:val="00D24C16"/>
    <w:rsid w:val="00D2539F"/>
    <w:rsid w:val="00D26A13"/>
    <w:rsid w:val="00D26D96"/>
    <w:rsid w:val="00D26EAD"/>
    <w:rsid w:val="00D36463"/>
    <w:rsid w:val="00D400FF"/>
    <w:rsid w:val="00D41F8A"/>
    <w:rsid w:val="00D5053D"/>
    <w:rsid w:val="00D564F8"/>
    <w:rsid w:val="00D62092"/>
    <w:rsid w:val="00D63B6B"/>
    <w:rsid w:val="00D66F9B"/>
    <w:rsid w:val="00D8334C"/>
    <w:rsid w:val="00D900A5"/>
    <w:rsid w:val="00D977A1"/>
    <w:rsid w:val="00DB786A"/>
    <w:rsid w:val="00DC379F"/>
    <w:rsid w:val="00DD461B"/>
    <w:rsid w:val="00DD7CE7"/>
    <w:rsid w:val="00DD7FD3"/>
    <w:rsid w:val="00DE0EE0"/>
    <w:rsid w:val="00DE3CFB"/>
    <w:rsid w:val="00DF2618"/>
    <w:rsid w:val="00E0512F"/>
    <w:rsid w:val="00E16909"/>
    <w:rsid w:val="00E20D55"/>
    <w:rsid w:val="00E276ED"/>
    <w:rsid w:val="00E40E1E"/>
    <w:rsid w:val="00E453CA"/>
    <w:rsid w:val="00E45A80"/>
    <w:rsid w:val="00E50AAA"/>
    <w:rsid w:val="00E53CC4"/>
    <w:rsid w:val="00E5527F"/>
    <w:rsid w:val="00E57549"/>
    <w:rsid w:val="00E6236D"/>
    <w:rsid w:val="00E641B3"/>
    <w:rsid w:val="00E65B1D"/>
    <w:rsid w:val="00E758EC"/>
    <w:rsid w:val="00E7647A"/>
    <w:rsid w:val="00E82EEC"/>
    <w:rsid w:val="00E9611B"/>
    <w:rsid w:val="00EA1318"/>
    <w:rsid w:val="00EA4269"/>
    <w:rsid w:val="00EA45F6"/>
    <w:rsid w:val="00EB1E1B"/>
    <w:rsid w:val="00EB3DBB"/>
    <w:rsid w:val="00EC184D"/>
    <w:rsid w:val="00EC3930"/>
    <w:rsid w:val="00ED30DD"/>
    <w:rsid w:val="00ED4DF9"/>
    <w:rsid w:val="00ED5DEE"/>
    <w:rsid w:val="00ED6DD3"/>
    <w:rsid w:val="00EE2480"/>
    <w:rsid w:val="00EE5080"/>
    <w:rsid w:val="00EF207C"/>
    <w:rsid w:val="00F0045A"/>
    <w:rsid w:val="00F027B1"/>
    <w:rsid w:val="00F042F1"/>
    <w:rsid w:val="00F15F0F"/>
    <w:rsid w:val="00F242B5"/>
    <w:rsid w:val="00F26E84"/>
    <w:rsid w:val="00F32FD0"/>
    <w:rsid w:val="00F35513"/>
    <w:rsid w:val="00F379F8"/>
    <w:rsid w:val="00F4592C"/>
    <w:rsid w:val="00F4731C"/>
    <w:rsid w:val="00F50032"/>
    <w:rsid w:val="00F53CAA"/>
    <w:rsid w:val="00F64643"/>
    <w:rsid w:val="00F65B93"/>
    <w:rsid w:val="00F75FC3"/>
    <w:rsid w:val="00F77A21"/>
    <w:rsid w:val="00F81956"/>
    <w:rsid w:val="00F85120"/>
    <w:rsid w:val="00F86162"/>
    <w:rsid w:val="00F8624D"/>
    <w:rsid w:val="00F86DBB"/>
    <w:rsid w:val="00F87E93"/>
    <w:rsid w:val="00F94EBE"/>
    <w:rsid w:val="00F961EB"/>
    <w:rsid w:val="00FA3A11"/>
    <w:rsid w:val="00FA4EB5"/>
    <w:rsid w:val="00FA70FA"/>
    <w:rsid w:val="00FB21A3"/>
    <w:rsid w:val="00FB228C"/>
    <w:rsid w:val="00FC1AE2"/>
    <w:rsid w:val="00FD0605"/>
    <w:rsid w:val="00FD325D"/>
    <w:rsid w:val="00FD3A8B"/>
    <w:rsid w:val="00FD3FF7"/>
    <w:rsid w:val="00FD7AB4"/>
    <w:rsid w:val="00FE55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D23908"/>
    <w:pPr>
      <w:keepNext/>
      <w:numPr>
        <w:numId w:val="13"/>
      </w:numPr>
      <w:suppressAutoHyphens w:val="0"/>
      <w:spacing w:before="240" w:after="240"/>
      <w:contextualSpacing/>
      <w:jc w:val="both"/>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3A64F4"/>
    <w:pPr>
      <w:suppressAutoHyphens w:val="0"/>
      <w:spacing w:before="240" w:after="60"/>
      <w:outlineLvl w:val="6"/>
    </w:pPr>
    <w:rPr>
      <w:rFonts w:cs="Times New Roman"/>
      <w:lang w:eastAsia="ru-RU"/>
    </w:rPr>
  </w:style>
  <w:style w:type="paragraph" w:styleId="8">
    <w:name w:val="heading 8"/>
    <w:basedOn w:val="a0"/>
    <w:next w:val="a0"/>
    <w:link w:val="80"/>
    <w:qFormat/>
    <w:rsid w:val="003A64F4"/>
    <w:pPr>
      <w:suppressAutoHyphens w:val="0"/>
      <w:spacing w:before="240" w:after="60"/>
      <w:outlineLvl w:val="7"/>
    </w:pPr>
    <w:rPr>
      <w:rFonts w:cs="Times New Roman"/>
      <w:i/>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a8">
    <w:name w:val="Заголовок"/>
    <w:basedOn w:val="a0"/>
    <w:next w:val="a9"/>
    <w:rsid w:val="004F712F"/>
    <w:pPr>
      <w:keepNext/>
      <w:spacing w:before="240" w:after="120"/>
    </w:pPr>
    <w:rPr>
      <w:rFonts w:ascii="Arial" w:eastAsia="MS Mincho" w:hAnsi="Arial" w:cs="Tahoma"/>
      <w:sz w:val="28"/>
      <w:szCs w:val="28"/>
    </w:rPr>
  </w:style>
  <w:style w:type="paragraph" w:styleId="a9">
    <w:name w:val="Body Text"/>
    <w:basedOn w:val="a0"/>
    <w:link w:val="aa"/>
    <w:rsid w:val="004F712F"/>
    <w:pPr>
      <w:spacing w:after="120"/>
    </w:pPr>
  </w:style>
  <w:style w:type="paragraph" w:styleId="ab">
    <w:name w:val="List"/>
    <w:basedOn w:val="a9"/>
    <w:rsid w:val="004F712F"/>
    <w:rPr>
      <w:rFonts w:ascii="Arial" w:hAnsi="Arial" w:cs="Tahoma"/>
    </w:rPr>
  </w:style>
  <w:style w:type="paragraph" w:customStyle="1" w:styleId="12">
    <w:name w:val="Название1"/>
    <w:basedOn w:val="a0"/>
    <w:rsid w:val="004F712F"/>
    <w:pPr>
      <w:suppressLineNumbers/>
      <w:spacing w:before="120" w:after="120"/>
    </w:pPr>
    <w:rPr>
      <w:rFonts w:ascii="Arial" w:hAnsi="Arial" w:cs="Tahoma"/>
      <w:i/>
      <w:iCs/>
      <w:sz w:val="20"/>
    </w:rPr>
  </w:style>
  <w:style w:type="paragraph" w:customStyle="1" w:styleId="13">
    <w:name w:val="Указатель1"/>
    <w:basedOn w:val="a0"/>
    <w:rsid w:val="004F712F"/>
    <w:pPr>
      <w:suppressLineNumbers/>
    </w:pPr>
    <w:rPr>
      <w:rFonts w:ascii="Arial" w:hAnsi="Arial" w:cs="Tahoma"/>
    </w:rPr>
  </w:style>
  <w:style w:type="paragraph" w:styleId="ac">
    <w:name w:val="List Paragraph"/>
    <w:aliases w:val="Обычный текст"/>
    <w:basedOn w:val="a0"/>
    <w:link w:val="ad"/>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e">
    <w:name w:val="header"/>
    <w:aliases w:val="ВерхКолонтитул"/>
    <w:basedOn w:val="a0"/>
    <w:rsid w:val="004F712F"/>
    <w:pPr>
      <w:tabs>
        <w:tab w:val="center" w:pos="4677"/>
        <w:tab w:val="right" w:pos="9355"/>
      </w:tabs>
    </w:pPr>
  </w:style>
  <w:style w:type="paragraph" w:styleId="af">
    <w:name w:val="footer"/>
    <w:basedOn w:val="a0"/>
    <w:uiPriority w:val="99"/>
    <w:rsid w:val="004F712F"/>
    <w:pPr>
      <w:tabs>
        <w:tab w:val="center" w:pos="4677"/>
        <w:tab w:val="right" w:pos="9355"/>
      </w:tabs>
    </w:pPr>
  </w:style>
  <w:style w:type="paragraph" w:styleId="af0">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1">
    <w:name w:val="Содержимое таблицы"/>
    <w:basedOn w:val="a0"/>
    <w:rsid w:val="004F712F"/>
    <w:pPr>
      <w:suppressLineNumbers/>
    </w:pPr>
  </w:style>
  <w:style w:type="paragraph" w:customStyle="1" w:styleId="af2">
    <w:name w:val="Заголовок таблицы"/>
    <w:basedOn w:val="af1"/>
    <w:rsid w:val="004F712F"/>
    <w:pPr>
      <w:jc w:val="center"/>
    </w:pPr>
    <w:rPr>
      <w:b/>
      <w:bCs/>
    </w:rPr>
  </w:style>
  <w:style w:type="paragraph" w:styleId="af3">
    <w:name w:val="Title"/>
    <w:basedOn w:val="a0"/>
    <w:next w:val="a0"/>
    <w:link w:val="af4"/>
    <w:qFormat/>
    <w:rsid w:val="00927B1F"/>
    <w:pPr>
      <w:spacing w:before="240" w:after="60"/>
      <w:jc w:val="center"/>
      <w:outlineLvl w:val="0"/>
    </w:pPr>
    <w:rPr>
      <w:rFonts w:ascii="Cambria" w:hAnsi="Cambria" w:cs="Times New Roman"/>
      <w:b/>
      <w:bCs/>
      <w:kern w:val="28"/>
      <w:sz w:val="32"/>
      <w:szCs w:val="32"/>
    </w:rPr>
  </w:style>
  <w:style w:type="character" w:customStyle="1" w:styleId="af4">
    <w:name w:val="Название Знак"/>
    <w:link w:val="af3"/>
    <w:rsid w:val="00927B1F"/>
    <w:rPr>
      <w:rFonts w:ascii="Cambria" w:eastAsia="Times New Roman" w:hAnsi="Cambria" w:cs="Times New Roman"/>
      <w:b/>
      <w:bCs/>
      <w:kern w:val="28"/>
      <w:sz w:val="32"/>
      <w:szCs w:val="32"/>
      <w:lang w:eastAsia="ar-SA"/>
    </w:rPr>
  </w:style>
  <w:style w:type="character" w:styleId="af5">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6">
    <w:name w:val="Table Grid"/>
    <w:basedOn w:val="a2"/>
    <w:uiPriority w:val="59"/>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7">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4">
    <w:name w:val="Обычный1"/>
    <w:link w:val="Normal"/>
    <w:rsid w:val="00A927BB"/>
    <w:pPr>
      <w:spacing w:before="100" w:after="100"/>
    </w:pPr>
    <w:rPr>
      <w:snapToGrid w:val="0"/>
      <w:sz w:val="24"/>
    </w:rPr>
  </w:style>
  <w:style w:type="character" w:customStyle="1" w:styleId="Normal">
    <w:name w:val="Normal Знак"/>
    <w:link w:val="14"/>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1E2D21"/>
    <w:pPr>
      <w:spacing w:before="120"/>
      <w:ind w:left="240"/>
    </w:pPr>
    <w:rPr>
      <w:rFonts w:asciiTheme="minorHAnsi" w:hAnsiTheme="minorHAnsi"/>
      <w:b/>
      <w:bCs/>
      <w:sz w:val="22"/>
      <w:szCs w:val="22"/>
    </w:rPr>
  </w:style>
  <w:style w:type="paragraph" w:styleId="af8">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5">
    <w:name w:val="Стиль таблицы1"/>
    <w:basedOn w:val="af6"/>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9">
    <w:name w:val="Основной текст_"/>
    <w:basedOn w:val="a1"/>
    <w:link w:val="16"/>
    <w:rsid w:val="005D3BAD"/>
    <w:rPr>
      <w:sz w:val="27"/>
      <w:szCs w:val="27"/>
      <w:shd w:val="clear" w:color="auto" w:fill="FFFFFF"/>
    </w:rPr>
  </w:style>
  <w:style w:type="paragraph" w:customStyle="1" w:styleId="16">
    <w:name w:val="Основной текст1"/>
    <w:basedOn w:val="a0"/>
    <w:link w:val="af9"/>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a">
    <w:name w:val="Содержимое врезки"/>
    <w:basedOn w:val="a9"/>
    <w:rsid w:val="00670D60"/>
    <w:pPr>
      <w:spacing w:after="0"/>
      <w:jc w:val="center"/>
    </w:pPr>
    <w:rPr>
      <w:rFonts w:cs="Times New Roman"/>
      <w:b/>
      <w:sz w:val="22"/>
    </w:rPr>
  </w:style>
  <w:style w:type="paragraph" w:styleId="afb">
    <w:name w:val="Subtitle"/>
    <w:basedOn w:val="a0"/>
    <w:next w:val="a0"/>
    <w:link w:val="afc"/>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c">
    <w:name w:val="Подзаголовок Знак"/>
    <w:basedOn w:val="a1"/>
    <w:link w:val="afb"/>
    <w:rsid w:val="00B66E92"/>
    <w:rPr>
      <w:rFonts w:asciiTheme="minorHAnsi" w:eastAsiaTheme="minorEastAsia" w:hAnsiTheme="minorHAnsi" w:cstheme="minorBidi"/>
      <w:color w:val="5A5A5A" w:themeColor="text1" w:themeTint="A5"/>
      <w:spacing w:val="15"/>
      <w:sz w:val="22"/>
      <w:szCs w:val="22"/>
      <w:lang w:eastAsia="ar-SA"/>
    </w:rPr>
  </w:style>
  <w:style w:type="paragraph" w:styleId="17">
    <w:name w:val="toc 1"/>
    <w:basedOn w:val="a0"/>
    <w:next w:val="a0"/>
    <w:autoRedefine/>
    <w:uiPriority w:val="39"/>
    <w:unhideWhenUsed/>
    <w:qFormat/>
    <w:rsid w:val="007B7A3A"/>
    <w:pPr>
      <w:spacing w:before="120"/>
    </w:pPr>
    <w:rPr>
      <w:rFonts w:asciiTheme="minorHAnsi" w:hAnsiTheme="minorHAnsi"/>
      <w:b/>
      <w:bCs/>
      <w:i/>
      <w:iCs/>
    </w:rPr>
  </w:style>
  <w:style w:type="paragraph" w:styleId="31">
    <w:name w:val="toc 3"/>
    <w:basedOn w:val="a0"/>
    <w:next w:val="a0"/>
    <w:autoRedefine/>
    <w:uiPriority w:val="39"/>
    <w:unhideWhenUsed/>
    <w:rsid w:val="00B66E92"/>
    <w:pPr>
      <w:ind w:left="480"/>
    </w:pPr>
    <w:rPr>
      <w:rFonts w:asciiTheme="minorHAnsi" w:hAnsiTheme="minorHAnsi"/>
      <w:sz w:val="20"/>
      <w:szCs w:val="20"/>
    </w:rPr>
  </w:style>
  <w:style w:type="paragraph" w:customStyle="1" w:styleId="26">
    <w:name w:val="Стиль Заголовок 2"/>
    <w:basedOn w:val="2"/>
    <w:rsid w:val="00A30A0B"/>
    <w:rPr>
      <w:b w:val="0"/>
      <w:color w:val="000000" w:themeColor="text1"/>
      <w:sz w:val="28"/>
      <w:szCs w:val="20"/>
    </w:rPr>
  </w:style>
  <w:style w:type="paragraph" w:customStyle="1" w:styleId="18">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D23908"/>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3A64F4"/>
    <w:rPr>
      <w:sz w:val="24"/>
      <w:szCs w:val="24"/>
    </w:rPr>
  </w:style>
  <w:style w:type="character" w:customStyle="1" w:styleId="80">
    <w:name w:val="Заголовок 8 Знак"/>
    <w:basedOn w:val="a1"/>
    <w:link w:val="8"/>
    <w:rsid w:val="003A64F4"/>
    <w:rPr>
      <w:i/>
      <w:iCs/>
      <w:sz w:val="24"/>
      <w:szCs w:val="24"/>
    </w:rPr>
  </w:style>
  <w:style w:type="character" w:customStyle="1" w:styleId="90">
    <w:name w:val="Заголовок 9 Знак"/>
    <w:basedOn w:val="a1"/>
    <w:link w:val="9"/>
    <w:rsid w:val="00B41234"/>
    <w:rPr>
      <w:rFonts w:cs="Arial"/>
      <w:sz w:val="24"/>
      <w:szCs w:val="22"/>
    </w:rPr>
  </w:style>
  <w:style w:type="paragraph" w:styleId="afd">
    <w:name w:val="Body Text Indent"/>
    <w:basedOn w:val="a0"/>
    <w:link w:val="afe"/>
    <w:rsid w:val="003A64F4"/>
    <w:pPr>
      <w:suppressAutoHyphens w:val="0"/>
      <w:ind w:left="360" w:firstLine="709"/>
      <w:jc w:val="center"/>
    </w:pPr>
    <w:rPr>
      <w:rFonts w:eastAsia="Calibri" w:cs="Times New Roman"/>
      <w:sz w:val="32"/>
      <w:szCs w:val="32"/>
      <w:lang w:eastAsia="ru-RU"/>
    </w:rPr>
  </w:style>
  <w:style w:type="character" w:customStyle="1" w:styleId="afe">
    <w:name w:val="Основной текст с отступом Знак"/>
    <w:basedOn w:val="a1"/>
    <w:link w:val="afd"/>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a">
    <w:name w:val="Основной текст Знак"/>
    <w:basedOn w:val="a1"/>
    <w:link w:val="a9"/>
    <w:locked/>
    <w:rsid w:val="003A64F4"/>
    <w:rPr>
      <w:rFonts w:cs="Calibri"/>
      <w:sz w:val="24"/>
      <w:szCs w:val="24"/>
      <w:lang w:eastAsia="ar-SA"/>
    </w:rPr>
  </w:style>
  <w:style w:type="paragraph" w:customStyle="1" w:styleId="aff">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0">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1"/>
    <w:uiPriority w:val="99"/>
    <w:locked/>
    <w:rsid w:val="003A64F4"/>
  </w:style>
  <w:style w:type="paragraph" w:styleId="aff1">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0"/>
    <w:uiPriority w:val="99"/>
    <w:rsid w:val="003A64F4"/>
    <w:pPr>
      <w:suppressAutoHyphens w:val="0"/>
      <w:ind w:firstLine="709"/>
      <w:jc w:val="both"/>
    </w:pPr>
    <w:rPr>
      <w:rFonts w:cs="Times New Roman"/>
      <w:sz w:val="20"/>
      <w:szCs w:val="20"/>
      <w:lang w:eastAsia="ru-RU"/>
    </w:rPr>
  </w:style>
  <w:style w:type="character" w:customStyle="1" w:styleId="19">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2">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3">
    <w:name w:val="Ñòèëü"/>
    <w:rsid w:val="003A64F4"/>
    <w:pPr>
      <w:widowControl w:val="0"/>
    </w:pPr>
    <w:rPr>
      <w:rFonts w:eastAsia="Calibri"/>
      <w:spacing w:val="-1"/>
      <w:kern w:val="65535"/>
      <w:position w:val="-1"/>
      <w:sz w:val="24"/>
      <w:szCs w:val="24"/>
      <w:lang w:val="en-US"/>
    </w:rPr>
  </w:style>
  <w:style w:type="paragraph" w:customStyle="1" w:styleId="aff4">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4"/>
    <w:rsid w:val="003A64F4"/>
    <w:pPr>
      <w:ind w:firstLine="720"/>
      <w:jc w:val="both"/>
    </w:pPr>
    <w:rPr>
      <w:b/>
      <w:bCs/>
      <w:color w:val="000000"/>
      <w:sz w:val="24"/>
      <w:szCs w:val="24"/>
      <w:lang w:val="en-US"/>
    </w:rPr>
  </w:style>
  <w:style w:type="paragraph" w:customStyle="1" w:styleId="2a">
    <w:name w:val="Îñíîâíîé òåêñò ñ îòñòóïîì 2"/>
    <w:basedOn w:val="aff4"/>
    <w:rsid w:val="003A64F4"/>
    <w:pPr>
      <w:ind w:left="720"/>
      <w:jc w:val="both"/>
    </w:pPr>
    <w:rPr>
      <w:color w:val="000000"/>
      <w:sz w:val="24"/>
      <w:szCs w:val="24"/>
      <w:lang w:val="en-US"/>
    </w:rPr>
  </w:style>
  <w:style w:type="paragraph" w:customStyle="1" w:styleId="1a">
    <w:name w:val="çàãîëîâîê 1"/>
    <w:basedOn w:val="aff4"/>
    <w:next w:val="aff4"/>
    <w:rsid w:val="003A64F4"/>
    <w:pPr>
      <w:keepNext/>
    </w:pPr>
  </w:style>
  <w:style w:type="paragraph" w:customStyle="1" w:styleId="34">
    <w:name w:val="Îñíîâíîé òåêñò ñ îòñòóïîì 3"/>
    <w:basedOn w:val="aff4"/>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5">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6">
    <w:name w:val="Îñíîâíîé òåêñò"/>
    <w:basedOn w:val="aff4"/>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7">
    <w:name w:val="Plain Text"/>
    <w:basedOn w:val="a0"/>
    <w:link w:val="aff8"/>
    <w:rsid w:val="003A64F4"/>
    <w:pPr>
      <w:suppressAutoHyphens w:val="0"/>
    </w:pPr>
    <w:rPr>
      <w:rFonts w:ascii="Courier New" w:eastAsia="Calibri" w:hAnsi="Courier New" w:cs="Courier New"/>
      <w:sz w:val="20"/>
      <w:szCs w:val="20"/>
      <w:lang w:eastAsia="ru-RU"/>
    </w:rPr>
  </w:style>
  <w:style w:type="character" w:customStyle="1" w:styleId="aff8">
    <w:name w:val="Текст Знак"/>
    <w:basedOn w:val="a1"/>
    <w:link w:val="aff7"/>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b">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c">
    <w:name w:val="З1"/>
    <w:basedOn w:val="a0"/>
    <w:next w:val="a0"/>
    <w:rsid w:val="003A64F4"/>
    <w:pPr>
      <w:suppressAutoHyphens w:val="0"/>
      <w:spacing w:line="360" w:lineRule="auto"/>
      <w:ind w:firstLine="748"/>
      <w:jc w:val="both"/>
    </w:pPr>
    <w:rPr>
      <w:rFonts w:cs="Times New Roman"/>
      <w:b/>
      <w:lang w:eastAsia="ru-RU"/>
    </w:rPr>
  </w:style>
  <w:style w:type="paragraph" w:customStyle="1" w:styleId="1d">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9">
    <w:name w:val="No Spacing"/>
    <w:link w:val="affa"/>
    <w:qFormat/>
    <w:rsid w:val="003A64F4"/>
    <w:rPr>
      <w:rFonts w:ascii="Calibri" w:hAnsi="Calibri"/>
      <w:sz w:val="22"/>
      <w:szCs w:val="22"/>
      <w:lang w:eastAsia="en-US"/>
    </w:rPr>
  </w:style>
  <w:style w:type="character" w:customStyle="1" w:styleId="affa">
    <w:name w:val="Без интервала Знак"/>
    <w:basedOn w:val="a1"/>
    <w:link w:val="aff9"/>
    <w:uiPriority w:val="1"/>
    <w:rsid w:val="003A64F4"/>
    <w:rPr>
      <w:rFonts w:ascii="Calibri" w:hAnsi="Calibri"/>
      <w:sz w:val="22"/>
      <w:szCs w:val="22"/>
      <w:lang w:eastAsia="en-US"/>
    </w:rPr>
  </w:style>
  <w:style w:type="paragraph" w:customStyle="1" w:styleId="affb">
    <w:name w:val="Части"/>
    <w:basedOn w:val="a0"/>
    <w:link w:val="affc"/>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c">
    <w:name w:val="Части Знак"/>
    <w:basedOn w:val="a1"/>
    <w:link w:val="affb"/>
    <w:rsid w:val="003A64F4"/>
    <w:rPr>
      <w:rFonts w:eastAsia="Calibri"/>
      <w:b/>
      <w:bCs/>
      <w:sz w:val="24"/>
      <w:szCs w:val="24"/>
      <w:shd w:val="clear" w:color="auto" w:fill="FFFFFF"/>
    </w:rPr>
  </w:style>
  <w:style w:type="paragraph" w:customStyle="1" w:styleId="affd">
    <w:name w:val="Главы"/>
    <w:basedOn w:val="a0"/>
    <w:link w:val="affe"/>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e">
    <w:name w:val="Главы Знак"/>
    <w:basedOn w:val="a1"/>
    <w:link w:val="affd"/>
    <w:rsid w:val="003A64F4"/>
    <w:rPr>
      <w:rFonts w:eastAsia="Calibri"/>
      <w:b/>
      <w:bCs/>
      <w:sz w:val="30"/>
      <w:szCs w:val="28"/>
      <w:shd w:val="clear" w:color="auto" w:fill="FFFFFF"/>
    </w:rPr>
  </w:style>
  <w:style w:type="paragraph" w:customStyle="1" w:styleId="afff">
    <w:name w:val="Статьи"/>
    <w:basedOn w:val="a0"/>
    <w:link w:val="afff0"/>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0">
    <w:name w:val="Статьи Знак"/>
    <w:basedOn w:val="a1"/>
    <w:link w:val="afff"/>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1">
    <w:name w:val="Тире"/>
    <w:basedOn w:val="a0"/>
    <w:link w:val="afff2"/>
    <w:qFormat/>
    <w:rsid w:val="003A64F4"/>
    <w:pPr>
      <w:suppressAutoHyphens w:val="0"/>
      <w:ind w:left="1068" w:hanging="360"/>
      <w:jc w:val="both"/>
    </w:pPr>
    <w:rPr>
      <w:rFonts w:eastAsia="Calibri" w:cs="Times New Roman"/>
      <w:sz w:val="28"/>
      <w:szCs w:val="28"/>
      <w:lang w:eastAsia="ru-RU"/>
    </w:rPr>
  </w:style>
  <w:style w:type="character" w:customStyle="1" w:styleId="afff2">
    <w:name w:val="Тире Знак"/>
    <w:basedOn w:val="a1"/>
    <w:link w:val="afff1"/>
    <w:rsid w:val="003A64F4"/>
    <w:rPr>
      <w:rFonts w:eastAsia="Calibri"/>
      <w:sz w:val="28"/>
      <w:szCs w:val="28"/>
    </w:rPr>
  </w:style>
  <w:style w:type="paragraph" w:styleId="afff3">
    <w:name w:val="Intense Quote"/>
    <w:basedOn w:val="a0"/>
    <w:next w:val="a0"/>
    <w:link w:val="afff4"/>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4">
    <w:name w:val="Выделенная цитата Знак"/>
    <w:basedOn w:val="a1"/>
    <w:link w:val="afff3"/>
    <w:uiPriority w:val="30"/>
    <w:rsid w:val="003A64F4"/>
    <w:rPr>
      <w:rFonts w:eastAsia="Calibri"/>
      <w:bCs/>
      <w:i/>
      <w:iCs/>
      <w:color w:val="000000"/>
      <w:sz w:val="28"/>
      <w:szCs w:val="24"/>
    </w:rPr>
  </w:style>
  <w:style w:type="character" w:styleId="afff5">
    <w:name w:val="FollowedHyperlink"/>
    <w:basedOn w:val="a1"/>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e">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6">
    <w:name w:val="Знак Знак"/>
    <w:basedOn w:val="a1"/>
    <w:locked/>
    <w:rsid w:val="003A64F4"/>
    <w:rPr>
      <w:rFonts w:ascii="Courier New" w:eastAsia="Calibri" w:hAnsi="Courier New" w:cs="Courier New"/>
      <w:lang w:val="ru-RU" w:eastAsia="ru-RU" w:bidi="ar-SA"/>
    </w:rPr>
  </w:style>
  <w:style w:type="paragraph" w:customStyle="1" w:styleId="afff7">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8">
    <w:name w:val="Н пункта"/>
    <w:basedOn w:val="a0"/>
    <w:link w:val="afff9"/>
    <w:rsid w:val="003A64F4"/>
    <w:pPr>
      <w:tabs>
        <w:tab w:val="num" w:pos="0"/>
      </w:tabs>
      <w:suppressAutoHyphens w:val="0"/>
      <w:ind w:left="585" w:hanging="360"/>
      <w:jc w:val="both"/>
    </w:pPr>
    <w:rPr>
      <w:rFonts w:cs="Times New Roman"/>
      <w:lang w:eastAsia="ru-RU"/>
    </w:rPr>
  </w:style>
  <w:style w:type="character" w:customStyle="1" w:styleId="afff9">
    <w:name w:val="Н пункта Знак"/>
    <w:basedOn w:val="a1"/>
    <w:link w:val="afff8"/>
    <w:locked/>
    <w:rsid w:val="003A64F4"/>
    <w:rPr>
      <w:sz w:val="24"/>
      <w:szCs w:val="24"/>
    </w:rPr>
  </w:style>
  <w:style w:type="paragraph" w:customStyle="1" w:styleId="afffa">
    <w:name w:val="Н подпункт"/>
    <w:basedOn w:val="afff8"/>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b">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c">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9"/>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d">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e">
    <w:name w:val="Block Text"/>
    <w:basedOn w:val="a0"/>
    <w:rsid w:val="003A64F4"/>
    <w:pPr>
      <w:suppressAutoHyphens w:val="0"/>
      <w:ind w:left="-1701" w:right="-1617" w:firstLine="425"/>
    </w:pPr>
    <w:rPr>
      <w:rFonts w:cs="Times New Roman"/>
      <w:szCs w:val="20"/>
      <w:lang w:eastAsia="ru-RU"/>
    </w:rPr>
  </w:style>
  <w:style w:type="paragraph" w:customStyle="1" w:styleId="affff">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0">
    <w:name w:val="Названия таблиц Знак Знак"/>
    <w:basedOn w:val="a0"/>
    <w:link w:val="affff1"/>
    <w:autoRedefine/>
    <w:rsid w:val="003A64F4"/>
    <w:pPr>
      <w:spacing w:before="20" w:after="60"/>
      <w:jc w:val="center"/>
    </w:pPr>
    <w:rPr>
      <w:rFonts w:ascii="Bookman Old Style" w:hAnsi="Bookman Old Style" w:cs="Times New Roman"/>
      <w:b/>
      <w:color w:val="000000"/>
      <w:lang w:eastAsia="ru-RU"/>
    </w:rPr>
  </w:style>
  <w:style w:type="character" w:customStyle="1" w:styleId="affff1">
    <w:name w:val="Названия таблиц Знак Знак Знак"/>
    <w:basedOn w:val="a1"/>
    <w:link w:val="affff0"/>
    <w:rsid w:val="003A64F4"/>
    <w:rPr>
      <w:rFonts w:ascii="Bookman Old Style" w:hAnsi="Bookman Old Style"/>
      <w:b/>
      <w:color w:val="000000"/>
      <w:sz w:val="24"/>
      <w:szCs w:val="24"/>
    </w:rPr>
  </w:style>
  <w:style w:type="paragraph" w:customStyle="1" w:styleId="affff2">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3">
    <w:name w:val="Document Map"/>
    <w:basedOn w:val="a0"/>
    <w:link w:val="affff4"/>
    <w:rsid w:val="003A64F4"/>
    <w:pPr>
      <w:shd w:val="clear" w:color="auto" w:fill="000080"/>
      <w:suppressAutoHyphens w:val="0"/>
    </w:pPr>
    <w:rPr>
      <w:rFonts w:ascii="Tahoma" w:hAnsi="Tahoma" w:cs="Tahoma"/>
      <w:sz w:val="20"/>
      <w:szCs w:val="20"/>
      <w:lang w:eastAsia="ru-RU"/>
    </w:rPr>
  </w:style>
  <w:style w:type="character" w:customStyle="1" w:styleId="affff4">
    <w:name w:val="Схема документа Знак"/>
    <w:basedOn w:val="a1"/>
    <w:link w:val="affff3"/>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5">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6">
    <w:name w:val="Таблица"/>
    <w:basedOn w:val="afffc"/>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7">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8">
    <w:name w:val="endnote text"/>
    <w:basedOn w:val="a0"/>
    <w:link w:val="affff9"/>
    <w:rsid w:val="003A64F4"/>
    <w:pPr>
      <w:suppressAutoHyphens w:val="0"/>
    </w:pPr>
    <w:rPr>
      <w:rFonts w:cs="Times New Roman"/>
      <w:sz w:val="20"/>
      <w:szCs w:val="20"/>
      <w:lang w:eastAsia="ru-RU"/>
    </w:rPr>
  </w:style>
  <w:style w:type="character" w:customStyle="1" w:styleId="affff9">
    <w:name w:val="Текст концевой сноски Знак"/>
    <w:basedOn w:val="a1"/>
    <w:link w:val="affff8"/>
    <w:rsid w:val="003A64F4"/>
  </w:style>
  <w:style w:type="character" w:styleId="affffa">
    <w:name w:val="endnote reference"/>
    <w:basedOn w:val="a1"/>
    <w:rsid w:val="003A64F4"/>
    <w:rPr>
      <w:vertAlign w:val="superscript"/>
    </w:rPr>
  </w:style>
  <w:style w:type="character" w:styleId="affffb">
    <w:name w:val="Emphasis"/>
    <w:basedOn w:val="a1"/>
    <w:qFormat/>
    <w:rsid w:val="003A64F4"/>
    <w:rPr>
      <w:i/>
      <w:iCs/>
    </w:rPr>
  </w:style>
  <w:style w:type="paragraph" w:customStyle="1" w:styleId="affffc">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d"/>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d">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d"/>
    <w:rsid w:val="003A64F4"/>
    <w:pPr>
      <w:ind w:left="0" w:firstLine="708"/>
      <w:jc w:val="both"/>
    </w:pPr>
    <w:rPr>
      <w:rFonts w:eastAsia="Times New Roman"/>
      <w:sz w:val="24"/>
      <w:szCs w:val="24"/>
    </w:rPr>
  </w:style>
  <w:style w:type="paragraph" w:customStyle="1" w:styleId="48">
    <w:name w:val="Стиль4"/>
    <w:basedOn w:val="afd"/>
    <w:rsid w:val="003A64F4"/>
    <w:pPr>
      <w:ind w:left="0" w:firstLine="708"/>
      <w:jc w:val="both"/>
    </w:pPr>
    <w:rPr>
      <w:rFonts w:eastAsia="Times New Roman"/>
      <w:sz w:val="24"/>
      <w:szCs w:val="24"/>
    </w:rPr>
  </w:style>
  <w:style w:type="paragraph" w:customStyle="1" w:styleId="affffe">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f">
    <w:name w:val="Символ сноски"/>
    <w:basedOn w:val="a1"/>
    <w:rsid w:val="003A64F4"/>
    <w:rPr>
      <w:vertAlign w:val="superscript"/>
    </w:rPr>
  </w:style>
  <w:style w:type="paragraph" w:customStyle="1" w:styleId="1f">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0">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1">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2">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0">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3">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1">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4">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5">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6">
    <w:name w:val="Текст в таблицах"/>
    <w:basedOn w:val="a0"/>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7">
    <w:name w:val="Заголовок таблиц"/>
    <w:basedOn w:val="afffff6"/>
    <w:qFormat/>
    <w:rsid w:val="00266FC6"/>
    <w:pPr>
      <w:jc w:val="center"/>
    </w:pPr>
    <w:rPr>
      <w:b/>
    </w:rPr>
  </w:style>
  <w:style w:type="character" w:styleId="afffff8">
    <w:name w:val="annotation reference"/>
    <w:basedOn w:val="a1"/>
    <w:unhideWhenUsed/>
    <w:rsid w:val="00156DFC"/>
    <w:rPr>
      <w:sz w:val="16"/>
      <w:szCs w:val="16"/>
    </w:rPr>
  </w:style>
  <w:style w:type="paragraph" w:styleId="afffff9">
    <w:name w:val="annotation text"/>
    <w:basedOn w:val="a0"/>
    <w:link w:val="afffffa"/>
    <w:unhideWhenUsed/>
    <w:rsid w:val="00156DFC"/>
    <w:rPr>
      <w:sz w:val="20"/>
      <w:szCs w:val="20"/>
    </w:rPr>
  </w:style>
  <w:style w:type="character" w:customStyle="1" w:styleId="afffffa">
    <w:name w:val="Текст примечания Знак"/>
    <w:basedOn w:val="a1"/>
    <w:link w:val="afffff9"/>
    <w:rsid w:val="00156DFC"/>
    <w:rPr>
      <w:rFonts w:cs="Calibri"/>
      <w:lang w:eastAsia="ar-SA"/>
    </w:rPr>
  </w:style>
  <w:style w:type="paragraph" w:styleId="afffffb">
    <w:name w:val="annotation subject"/>
    <w:basedOn w:val="afffff9"/>
    <w:next w:val="afffff9"/>
    <w:link w:val="afffffc"/>
    <w:unhideWhenUsed/>
    <w:rsid w:val="00156DFC"/>
    <w:rPr>
      <w:b/>
      <w:bCs/>
    </w:rPr>
  </w:style>
  <w:style w:type="character" w:customStyle="1" w:styleId="afffffc">
    <w:name w:val="Тема примечания Знак"/>
    <w:basedOn w:val="afffffa"/>
    <w:link w:val="afffffb"/>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d">
    <w:name w:val="Стиль По ширине"/>
    <w:basedOn w:val="a0"/>
    <w:rsid w:val="00235FF7"/>
    <w:pPr>
      <w:ind w:firstLine="709"/>
      <w:jc w:val="both"/>
    </w:pPr>
    <w:rPr>
      <w:rFonts w:cs="Times New Roman"/>
      <w:szCs w:val="20"/>
    </w:rPr>
  </w:style>
  <w:style w:type="numbering" w:customStyle="1" w:styleId="1f2">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3">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4">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e">
    <w:name w:val="Таблица_Текст слева"/>
    <w:basedOn w:val="a0"/>
    <w:link w:val="affffff"/>
    <w:rsid w:val="007F5C2E"/>
    <w:pPr>
      <w:suppressAutoHyphens w:val="0"/>
    </w:pPr>
    <w:rPr>
      <w:rFonts w:cs="Times New Roman"/>
      <w:sz w:val="22"/>
      <w:szCs w:val="22"/>
      <w:lang w:eastAsia="zh-CN"/>
    </w:rPr>
  </w:style>
  <w:style w:type="character" w:customStyle="1" w:styleId="affffff">
    <w:name w:val="Таблица_Текст слева Знак"/>
    <w:link w:val="afffffe"/>
    <w:rsid w:val="007F5C2E"/>
    <w:rPr>
      <w:sz w:val="22"/>
      <w:szCs w:val="22"/>
      <w:lang w:eastAsia="zh-CN"/>
    </w:rPr>
  </w:style>
  <w:style w:type="paragraph" w:customStyle="1" w:styleId="affffff0">
    <w:name w:val="Таблица_Текст по центру + полужирный"/>
    <w:basedOn w:val="a0"/>
    <w:next w:val="1f4"/>
    <w:rsid w:val="007F5C2E"/>
    <w:pPr>
      <w:suppressAutoHyphens w:val="0"/>
      <w:jc w:val="center"/>
    </w:pPr>
    <w:rPr>
      <w:rFonts w:cs="Times New Roman"/>
      <w:b/>
      <w:bCs/>
      <w:sz w:val="22"/>
      <w:szCs w:val="20"/>
      <w:lang w:eastAsia="zh-CN"/>
    </w:rPr>
  </w:style>
  <w:style w:type="paragraph" w:customStyle="1" w:styleId="affffff1">
    <w:name w:val="Таблица_Текст слева + полужирный"/>
    <w:basedOn w:val="afffffe"/>
    <w:next w:val="1f4"/>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9"/>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5">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2">
    <w:name w:val="index heading"/>
    <w:basedOn w:val="a0"/>
    <w:next w:val="1f5"/>
    <w:rsid w:val="007F5C2E"/>
    <w:pPr>
      <w:suppressAutoHyphens w:val="0"/>
    </w:pPr>
    <w:rPr>
      <w:rFonts w:cs="Times New Roman"/>
      <w:lang w:eastAsia="ru-RU"/>
    </w:rPr>
  </w:style>
  <w:style w:type="character" w:customStyle="1" w:styleId="affffff3">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4">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5">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6">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7">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6">
    <w:name w:val="Сетка таблицы светлая1"/>
    <w:basedOn w:val="a2"/>
    <w:uiPriority w:val="40"/>
    <w:rsid w:val="00391BB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fffff8">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9">
    <w:name w:val="Центрированный (таблица)"/>
    <w:basedOn w:val="affffff8"/>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D24C16"/>
    <w:pPr>
      <w:framePr w:hSpace="0" w:wrap="auto" w:vAnchor="margin" w:xAlign="left" w:yAlign="inline"/>
      <w:suppressOverlap w:val="0"/>
      <w:jc w:val="both"/>
    </w:pPr>
    <w:rPr>
      <w:bCs/>
      <w:szCs w:val="20"/>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7">
    <w:name w:val="ОБЫЧНЫЙ_1"/>
    <w:basedOn w:val="a0"/>
    <w:link w:val="1f8"/>
    <w:qFormat/>
    <w:rsid w:val="003457BB"/>
    <w:pPr>
      <w:tabs>
        <w:tab w:val="left" w:pos="708"/>
      </w:tabs>
      <w:ind w:firstLine="28"/>
    </w:pPr>
  </w:style>
  <w:style w:type="character" w:customStyle="1" w:styleId="1f8">
    <w:name w:val="ОБЫЧНЫЙ_1 Знак"/>
    <w:basedOn w:val="a1"/>
    <w:link w:val="1f7"/>
    <w:rsid w:val="003457BB"/>
    <w:rPr>
      <w:rFonts w:cs="Calibri"/>
      <w:sz w:val="24"/>
      <w:szCs w:val="24"/>
      <w:lang w:eastAsia="ar-SA"/>
    </w:rPr>
  </w:style>
  <w:style w:type="character" w:customStyle="1" w:styleId="ad">
    <w:name w:val="Абзац списка Знак"/>
    <w:aliases w:val="Обычный текст Знак"/>
    <w:link w:val="ac"/>
    <w:locked/>
    <w:rsid w:val="00041AAB"/>
    <w:rPr>
      <w:rFonts w:cs="Calibri"/>
      <w:sz w:val="24"/>
      <w:szCs w:val="24"/>
      <w:lang w:eastAsia="ar-SA"/>
    </w:rPr>
  </w:style>
  <w:style w:type="paragraph" w:customStyle="1" w:styleId="affffffa">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GridTableLight">
    <w:name w:val="Grid Table Light"/>
    <w:basedOn w:val="a2"/>
    <w:uiPriority w:val="40"/>
    <w:rsid w:val="00920738"/>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918639238">
      <w:bodyDiv w:val="1"/>
      <w:marLeft w:val="0"/>
      <w:marRight w:val="0"/>
      <w:marTop w:val="0"/>
      <w:marBottom w:val="0"/>
      <w:divBdr>
        <w:top w:val="none" w:sz="0" w:space="0" w:color="auto"/>
        <w:left w:val="none" w:sz="0" w:space="0" w:color="auto"/>
        <w:bottom w:val="none" w:sz="0" w:space="0" w:color="auto"/>
        <w:right w:val="none" w:sz="0" w:space="0" w:color="auto"/>
      </w:divBdr>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684478372">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90922619">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tiff"/><Relationship Id="rId18" Type="http://schemas.openxmlformats.org/officeDocument/2006/relationships/footer" Target="footer1.xml"/><Relationship Id="rId26" Type="http://schemas.openxmlformats.org/officeDocument/2006/relationships/hyperlink" Target="consultantplus://offline/ref=2456C14A23B906D47083E2D625590C6D35CB361BACFA16BDF7B4A7B5CCkB5EI" TargetMode="External"/><Relationship Id="rId39" Type="http://schemas.openxmlformats.org/officeDocument/2006/relationships/hyperlink" Target="http://www.consultant.ru/document/cons_doc_LAW_136218/" TargetMode="External"/><Relationship Id="rId21" Type="http://schemas.openxmlformats.org/officeDocument/2006/relationships/hyperlink" Target="consultantplus://offline/ref=D180352582A5E1EF3E5F7B03124DC44F5F17469AFB5C75810A82CA72665ED4B3EBAC2A7327ADBC0EUFP4K" TargetMode="External"/><Relationship Id="rId34" Type="http://schemas.openxmlformats.org/officeDocument/2006/relationships/hyperlink" Target="http://www.consultant.ru/document/cons_doc_LAW_300880/a2d44013e12a0ad5697ee11f08686b38a6587ed8/" TargetMode="External"/><Relationship Id="rId42" Type="http://schemas.openxmlformats.org/officeDocument/2006/relationships/hyperlink" Target="http://www.consultant.ru/document/cons_doc_LAW_304188/" TargetMode="External"/><Relationship Id="rId47" Type="http://schemas.openxmlformats.org/officeDocument/2006/relationships/hyperlink" Target="http://www.consultant.ru/document/cons_doc_LAW_304549/36fb3e57a8031adb90c7b7d13d835d1f31efff63/" TargetMode="External"/><Relationship Id="rId50" Type="http://schemas.openxmlformats.org/officeDocument/2006/relationships/hyperlink" Target="http://www.consultant.ru/document/cons_doc_LAW_304549/825a71eb75032f603d29da32b2cf36300ac04789/" TargetMode="External"/><Relationship Id="rId55" Type="http://schemas.openxmlformats.org/officeDocument/2006/relationships/hyperlink" Target="http://www.consultant.ru/document/cons_doc_LAW_304549/c1c2bfc679fb74ed4c4da6be176c8d5a7da42c49/" TargetMode="External"/><Relationship Id="rId63" Type="http://schemas.openxmlformats.org/officeDocument/2006/relationships/hyperlink" Target="consultantplus://offline/ref=DF679887D9CACC78E375EBD92DA6A1F3911FB0F6DDA7E2B778421F007B09309076413249311B7D73133BD2ADYDJ" TargetMode="External"/><Relationship Id="rId68" Type="http://schemas.openxmlformats.org/officeDocument/2006/relationships/hyperlink" Target="http://www.consultant.ru/document/cons_doc_LAW_301035/8e5f7a01dac4fc52d5869c72e2b40c6a9dd21c46/" TargetMode="External"/><Relationship Id="rId76" Type="http://schemas.openxmlformats.org/officeDocument/2006/relationships/hyperlink" Target="http://ru48.registrnpa.ru/" TargetMode="External"/><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base.garant.ru/70736874/" TargetMode="Externa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hyperlink" Target="consultantplus://offline/ref=2456C14A23B906D47083E3D830590C6D35C8371CA1FC16BDF7B4A7B5CCBE387E125645B0A9B7B16Fk35BI" TargetMode="External"/><Relationship Id="rId11" Type="http://schemas.openxmlformats.org/officeDocument/2006/relationships/image" Target="media/image2.tiff"/><Relationship Id="rId24" Type="http://schemas.openxmlformats.org/officeDocument/2006/relationships/hyperlink" Target="consultantplus://offline/ref=D180352582A5E1EF3E5F650E04219B475A1F1A90FE5C7CDE5FDD912F3157DEE4ACE3733163A0B80FF12B89U7P3K" TargetMode="External"/><Relationship Id="rId32" Type="http://schemas.openxmlformats.org/officeDocument/2006/relationships/hyperlink" Target="consultantplus://offline/ref=729A98CFD6BFAE6E55FED9C06F9C319283EC991CB8C9895ACCF9828E780C64A945BB40CBDD7AC648G" TargetMode="External"/><Relationship Id="rId37" Type="http://schemas.openxmlformats.org/officeDocument/2006/relationships/hyperlink" Target="http://www.consultant.ru/document/cons_doc_LAW_300859/2f2f19d786e4d18472d3508871a9af6e482ad9ca/" TargetMode="External"/><Relationship Id="rId40" Type="http://schemas.openxmlformats.org/officeDocument/2006/relationships/hyperlink" Target="http://www.consultant.ru/document/cons_doc_LAW_304549/0191aa9c976e314b34da4d2c3a9c70a3d2929912/" TargetMode="External"/><Relationship Id="rId45" Type="http://schemas.openxmlformats.org/officeDocument/2006/relationships/hyperlink" Target="http://www.consultant.ru/document/cons_doc_LAW_304221/d7534265d4db4bf38ebfb366c957ace0d90d049e/" TargetMode="External"/><Relationship Id="rId53" Type="http://schemas.openxmlformats.org/officeDocument/2006/relationships/hyperlink" Target="http://www.consultant.ru/document/cons_doc_LAW_304549/36fb3e57a8031adb90c7b7d13d835d1f31efff63/" TargetMode="External"/><Relationship Id="rId58" Type="http://schemas.openxmlformats.org/officeDocument/2006/relationships/hyperlink" Target="http://www.consultant.ru/document/cons_doc_LAW_304549/c1c2bfc679fb74ed4c4da6be176c8d5a7da42c49/" TargetMode="External"/><Relationship Id="rId66" Type="http://schemas.openxmlformats.org/officeDocument/2006/relationships/hyperlink" Target="http://www.consultant.ru/document/cons_doc_LAW_304417/" TargetMode="External"/><Relationship Id="rId74" Type="http://schemas.openxmlformats.org/officeDocument/2006/relationships/hyperlink" Target="http://www.consultant.ru/document/cons_doc_LAW_33773/" TargetMode="External"/><Relationship Id="rId79" Type="http://schemas.openxmlformats.org/officeDocument/2006/relationships/hyperlink" Target="http://ru48.registrnpa.ru/" TargetMode="External"/><Relationship Id="rId5" Type="http://schemas.openxmlformats.org/officeDocument/2006/relationships/webSettings" Target="webSettings.xml"/><Relationship Id="rId61" Type="http://schemas.openxmlformats.org/officeDocument/2006/relationships/hyperlink" Target="http://www.consultant.ru/document/cons_doc_LAW_304549/c1c2bfc679fb74ed4c4da6be176c8d5a7da42c49/" TargetMode="External"/><Relationship Id="rId82" Type="http://schemas.openxmlformats.org/officeDocument/2006/relationships/hyperlink" Target="http://www.consultant.ru/document/cons_doc_LAW_34661/370d3e3ceb37236f559748a5481d253b88125bc4/" TargetMode="External"/><Relationship Id="rId10" Type="http://schemas.openxmlformats.org/officeDocument/2006/relationships/header" Target="header2.xml"/><Relationship Id="rId19" Type="http://schemas.openxmlformats.org/officeDocument/2006/relationships/header" Target="header4.xml"/><Relationship Id="rId31" Type="http://schemas.openxmlformats.org/officeDocument/2006/relationships/hyperlink" Target="consultantplus://offline/ref=2456C14A23B906D47083E3D830590C6D35C8371CA1FC16BDF7B4A7B5CCBE387E125645B0A9B7B16Fk355I" TargetMode="External"/><Relationship Id="rId44" Type="http://schemas.openxmlformats.org/officeDocument/2006/relationships/hyperlink" Target="http://www.consultant.ru/document/cons_doc_LAW_153416/" TargetMode="External"/><Relationship Id="rId52" Type="http://schemas.openxmlformats.org/officeDocument/2006/relationships/hyperlink" Target="http://www.consultant.ru/document/cons_doc_LAW_304549/36fb3e57a8031adb90c7b7d13d835d1f31efff63/" TargetMode="External"/><Relationship Id="rId60" Type="http://schemas.openxmlformats.org/officeDocument/2006/relationships/hyperlink" Target="http://www.consultant.ru/document/cons_doc_LAW_304549/c1c2bfc679fb74ed4c4da6be176c8d5a7da42c49/" TargetMode="External"/><Relationship Id="rId65" Type="http://schemas.openxmlformats.org/officeDocument/2006/relationships/hyperlink" Target="http://www.consultant.ru/document/cons_doc_LAW_304417/7d5f7bd0728b365e80c04091fdeb24b3d2459583/" TargetMode="External"/><Relationship Id="rId73" Type="http://schemas.openxmlformats.org/officeDocument/2006/relationships/hyperlink" Target="http://www.consultant.ru/document/cons_doc_LAW_300880/fd9fd68a79429c1f94faa356ae7d28a510fd9f5b/" TargetMode="External"/><Relationship Id="rId78" Type="http://schemas.openxmlformats.org/officeDocument/2006/relationships/hyperlink" Target="http://ru48.registrnpa.ru/" TargetMode="External"/><Relationship Id="rId81" Type="http://schemas.openxmlformats.org/officeDocument/2006/relationships/hyperlink" Target="http://www.consultant.ru/document/cons_doc_LAW_33773/"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tiff"/><Relationship Id="rId22" Type="http://schemas.openxmlformats.org/officeDocument/2006/relationships/hyperlink" Target="consultantplus://offline/ref=D180352582A5E1EF3E5F7B03124DC44F5F17479DF85275810A82CA72665ED4B3EBAC2A7327ADB906UFP1K" TargetMode="External"/><Relationship Id="rId27" Type="http://schemas.openxmlformats.org/officeDocument/2006/relationships/hyperlink" Target="consultantplus://offline/ref=2456C14A23B906D47083E2D625590C6D35CB361BACF316BDF7B4A7B5CCkB5EI" TargetMode="External"/><Relationship Id="rId30" Type="http://schemas.openxmlformats.org/officeDocument/2006/relationships/hyperlink" Target="consultantplus://offline/ref=2456C14A23B906D47083E3D830590C6D35C8371CA1FC16BDF7B4A7B5CCBE387E125645B0A9B7B16Fk35AI" TargetMode="External"/><Relationship Id="rId35" Type="http://schemas.openxmlformats.org/officeDocument/2006/relationships/hyperlink" Target="http://www.consultant.ru/document/cons_doc_LAW_33773/" TargetMode="External"/><Relationship Id="rId43" Type="http://schemas.openxmlformats.org/officeDocument/2006/relationships/hyperlink" Target="http://www.consultant.ru/document/cons_doc_LAW_304549/36fb3e57a8031adb90c7b7d13d835d1f31efff63/" TargetMode="External"/><Relationship Id="rId48" Type="http://schemas.openxmlformats.org/officeDocument/2006/relationships/hyperlink" Target="http://www.consultant.ru/document/cons_doc_LAW_304549/36fb3e57a8031adb90c7b7d13d835d1f31efff63/" TargetMode="External"/><Relationship Id="rId56" Type="http://schemas.openxmlformats.org/officeDocument/2006/relationships/hyperlink" Target="http://www.consultant.ru/document/cons_doc_LAW_304549/c1c2bfc679fb74ed4c4da6be176c8d5a7da42c49/" TargetMode="External"/><Relationship Id="rId64" Type="http://schemas.openxmlformats.org/officeDocument/2006/relationships/hyperlink" Target="http://www.consultant.ru/document/cons_doc_LAW_304549/7c8c059348e924abae02207c9bb5afc513f2b59f/" TargetMode="External"/><Relationship Id="rId69" Type="http://schemas.openxmlformats.org/officeDocument/2006/relationships/hyperlink" Target="http://www.consultant.ru/document/cons_doc_LAW_301035/" TargetMode="External"/><Relationship Id="rId77" Type="http://schemas.openxmlformats.org/officeDocument/2006/relationships/hyperlink" Target="http://ru48.registrnpa.ru/" TargetMode="External"/><Relationship Id="rId8" Type="http://schemas.openxmlformats.org/officeDocument/2006/relationships/image" Target="media/image1.jpeg"/><Relationship Id="rId51" Type="http://schemas.openxmlformats.org/officeDocument/2006/relationships/hyperlink" Target="http://www.consultant.ru/document/cons_doc_LAW_304549/36fb3e57a8031adb90c7b7d13d835d1f31efff63/" TargetMode="External"/><Relationship Id="rId72" Type="http://schemas.openxmlformats.org/officeDocument/2006/relationships/hyperlink" Target="http://bigland.ru/o_kompanii/poleznye_stati/vidy_razreshennogo_ispolzovaniya_zemli_v_rf_2015/" TargetMode="External"/><Relationship Id="rId80" Type="http://schemas.openxmlformats.org/officeDocument/2006/relationships/hyperlink" Target="http://www.consultant.ru/document/Cons_doc_LAW_186038/cd166a95915a64d4656d815faefe763f83fab85b/" TargetMode="External"/><Relationship Id="rId3" Type="http://schemas.openxmlformats.org/officeDocument/2006/relationships/styles" Target="styles.xml"/><Relationship Id="rId12" Type="http://schemas.openxmlformats.org/officeDocument/2006/relationships/image" Target="media/image3.tiff"/><Relationship Id="rId17" Type="http://schemas.openxmlformats.org/officeDocument/2006/relationships/header" Target="header3.xml"/><Relationship Id="rId25" Type="http://schemas.openxmlformats.org/officeDocument/2006/relationships/hyperlink" Target="consultantplus://offline/main?base=LAW;n=73283;fld=134;dst=100093" TargetMode="External"/><Relationship Id="rId33" Type="http://schemas.openxmlformats.org/officeDocument/2006/relationships/hyperlink" Target="consultantplus://offline/ref=46148816BF0EC01800EE4B3A9CF1FE9FE3BB2056452EB2D500CA0A02A9xAuBJ" TargetMode="External"/><Relationship Id="rId38" Type="http://schemas.openxmlformats.org/officeDocument/2006/relationships/hyperlink" Target="http://www.consultant.ru/document/cons_doc_LAW_220377/5ad6c60017e521021aa981ba4bf4cdbf59242fde/" TargetMode="External"/><Relationship Id="rId46" Type="http://schemas.openxmlformats.org/officeDocument/2006/relationships/hyperlink" Target="http://www.consultant.ru/document/cons_doc_LAW_304549/36fb3e57a8031adb90c7b7d13d835d1f31efff63/" TargetMode="External"/><Relationship Id="rId59" Type="http://schemas.openxmlformats.org/officeDocument/2006/relationships/hyperlink" Target="http://www.consultant.ru/document/cons_doc_LAW_304549/c1c2bfc679fb74ed4c4da6be176c8d5a7da42c49/" TargetMode="External"/><Relationship Id="rId67" Type="http://schemas.openxmlformats.org/officeDocument/2006/relationships/hyperlink" Target="http://www.consultant.ru/document/cons_doc_LAW_304536/" TargetMode="External"/><Relationship Id="rId20" Type="http://schemas.openxmlformats.org/officeDocument/2006/relationships/footer" Target="footer2.xml"/><Relationship Id="rId41" Type="http://schemas.openxmlformats.org/officeDocument/2006/relationships/hyperlink" Target="http://www.consultant.ru/document/cons_doc_LAW_304221/d7534265d4db4bf38ebfb366c957ace0d90d049e/" TargetMode="External"/><Relationship Id="rId54" Type="http://schemas.openxmlformats.org/officeDocument/2006/relationships/hyperlink" Target="http://www.consultant.ru/document/cons_doc_LAW_304549/36fb3e57a8031adb90c7b7d13d835d1f31efff63/" TargetMode="External"/><Relationship Id="rId62" Type="http://schemas.openxmlformats.org/officeDocument/2006/relationships/hyperlink" Target="http://www.consultant.ru/document/cons_doc_LAW_304549/c1c2bfc679fb74ed4c4da6be176c8d5a7da42c49/" TargetMode="External"/><Relationship Id="rId70" Type="http://schemas.openxmlformats.org/officeDocument/2006/relationships/hyperlink" Target="http://www.consultant.ru/document/cons_doc_LAW_300840/" TargetMode="External"/><Relationship Id="rId75" Type="http://schemas.openxmlformats.org/officeDocument/2006/relationships/hyperlink" Target="http://ru48.registrnpa.ru/"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consultantplus://offline/ref=D180352582A5E1EF3E5F7B03124DC44F5F17479AF85275810A82CA72665ED4B3EBAC2A7327ACB80AUFP5K" TargetMode="External"/><Relationship Id="rId28" Type="http://schemas.openxmlformats.org/officeDocument/2006/relationships/hyperlink" Target="consultantplus://offline/ref=2456C14A23B906D47083E3D830590C6D35C8371CA1FC16BDF7B4A7B5CCBE387E125645B0A9B7B16Fk35FI" TargetMode="External"/><Relationship Id="rId36" Type="http://schemas.openxmlformats.org/officeDocument/2006/relationships/hyperlink" Target="http://www.consultant.ru/document/cons_doc_LAW_220377/" TargetMode="External"/><Relationship Id="rId49" Type="http://schemas.openxmlformats.org/officeDocument/2006/relationships/hyperlink" Target="http://www.consultant.ru/document/cons_doc_LAW_304549/fc77c7117187684ab0cb02c7ee53952df0de55be/" TargetMode="External"/><Relationship Id="rId57" Type="http://schemas.openxmlformats.org/officeDocument/2006/relationships/hyperlink" Target="http://www.consultant.ru/document/cons_doc_LAW_304549/c1c2bfc679fb74ed4c4da6be176c8d5a7da42c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F38BC-2B45-4196-89DE-F0F7EE84C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112</Pages>
  <Words>49672</Words>
  <Characters>283136</Characters>
  <Application>Microsoft Office Word</Application>
  <DocSecurity>0</DocSecurity>
  <Lines>2359</Lines>
  <Paragraphs>664</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332144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subject/>
  <dc:creator>НП "ОборонСтрой"</dc:creator>
  <cp:keywords/>
  <dc:description/>
  <cp:lastModifiedBy>user</cp:lastModifiedBy>
  <cp:revision>21</cp:revision>
  <cp:lastPrinted>2019-07-05T04:50:00Z</cp:lastPrinted>
  <dcterms:created xsi:type="dcterms:W3CDTF">2019-03-29T11:48:00Z</dcterms:created>
  <dcterms:modified xsi:type="dcterms:W3CDTF">2021-01-14T10:18:00Z</dcterms:modified>
</cp:coreProperties>
</file>